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7FD" w:rsidRPr="004B5AB3" w:rsidRDefault="00FC37FD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bookmarkStart w:id="0" w:name="_Hlk162082129"/>
      <w:permStart w:id="893390536" w:edGrp="everyone"/>
      <w:permEnd w:id="893390536"/>
    </w:p>
    <w:p w:rsidR="00FC37FD" w:rsidRPr="004B5AB3" w:rsidRDefault="00FC37FD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:rsidR="0019212C" w:rsidRPr="004B5AB3" w:rsidRDefault="00226EA9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:rsidR="0019212C" w:rsidRPr="004B5AB3" w:rsidRDefault="0019212C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 xml:space="preserve">на оказание  </w:t>
      </w:r>
      <w:r w:rsidR="00DF488B" w:rsidRPr="004B5AB3">
        <w:rPr>
          <w:rFonts w:ascii="Tahoma" w:hAnsi="Tahoma" w:cs="Tahoma"/>
          <w:b/>
          <w:bCs/>
          <w:szCs w:val="20"/>
        </w:rPr>
        <w:t>услуг</w:t>
      </w:r>
      <w:r w:rsidRPr="004B5AB3">
        <w:rPr>
          <w:rFonts w:ascii="Tahoma" w:hAnsi="Tahoma" w:cs="Tahoma"/>
          <w:b/>
          <w:bCs/>
          <w:szCs w:val="20"/>
        </w:rPr>
        <w:t xml:space="preserve"> </w:t>
      </w:r>
      <w:permStart w:id="1834556056" w:edGrp="everyone"/>
      <w:r w:rsidRPr="004B5AB3">
        <w:rPr>
          <w:rFonts w:ascii="Tahoma" w:hAnsi="Tahoma" w:cs="Tahoma"/>
          <w:b/>
          <w:bCs/>
          <w:szCs w:val="20"/>
        </w:rPr>
        <w:t xml:space="preserve">по </w:t>
      </w:r>
      <w:r w:rsidR="00C75970" w:rsidRPr="0067579B">
        <w:rPr>
          <w:rFonts w:ascii="Tahoma" w:hAnsi="Tahoma" w:cs="Tahoma"/>
          <w:b/>
          <w:bCs/>
          <w:szCs w:val="20"/>
        </w:rPr>
        <w:t>техподдержке систем управлени</w:t>
      </w:r>
      <w:r w:rsidR="00C75970">
        <w:rPr>
          <w:rFonts w:ascii="Tahoma" w:hAnsi="Tahoma" w:cs="Tahoma"/>
          <w:b/>
          <w:bCs/>
          <w:szCs w:val="20"/>
        </w:rPr>
        <w:t>я очередями.</w:t>
      </w:r>
      <w:r w:rsidR="00C75970" w:rsidRPr="004B5AB3">
        <w:rPr>
          <w:rFonts w:ascii="Tahoma" w:hAnsi="Tahoma" w:cs="Tahoma"/>
          <w:b/>
          <w:bCs/>
          <w:szCs w:val="20"/>
        </w:rPr>
        <w:t xml:space="preserve"> </w:t>
      </w:r>
      <w:permEnd w:id="1834556056"/>
    </w:p>
    <w:p w:rsidR="0019212C" w:rsidRPr="004B5AB3" w:rsidRDefault="0019212C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265A42" w:rsidRPr="004B5AB3" w:rsidRDefault="00265A42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permStart w:id="2078748347" w:edGrp="everyone"/>
      <w:r w:rsidRPr="004B5AB3">
        <w:rPr>
          <w:rFonts w:ascii="Tahoma" w:hAnsi="Tahoma" w:cs="Tahoma"/>
          <w:szCs w:val="20"/>
        </w:rPr>
        <w:t>г.</w:t>
      </w:r>
      <w:r w:rsidR="005142E4" w:rsidRPr="005142E4">
        <w:rPr>
          <w:rFonts w:ascii="Tahoma" w:hAnsi="Tahoma" w:cs="Tahoma"/>
          <w:szCs w:val="20"/>
        </w:rPr>
        <w:t xml:space="preserve"> </w:t>
      </w:r>
      <w:r w:rsidR="00C75970">
        <w:rPr>
          <w:rFonts w:ascii="Tahoma" w:hAnsi="Tahoma" w:cs="Tahoma"/>
          <w:szCs w:val="20"/>
        </w:rPr>
        <w:t>Москва</w:t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4B5AB3" w:rsidRPr="004B5AB3">
        <w:rPr>
          <w:rFonts w:ascii="Tahoma" w:hAnsi="Tahoma" w:cs="Tahoma"/>
          <w:szCs w:val="20"/>
        </w:rPr>
        <w:tab/>
      </w:r>
      <w:r w:rsidR="005142E4" w:rsidRPr="005142E4">
        <w:rPr>
          <w:rFonts w:ascii="Tahoma" w:hAnsi="Tahoma" w:cs="Tahoma"/>
          <w:szCs w:val="20"/>
        </w:rPr>
        <w:t xml:space="preserve">         </w:t>
      </w:r>
      <w:proofErr w:type="gramStart"/>
      <w:r w:rsidR="005142E4" w:rsidRPr="005142E4">
        <w:rPr>
          <w:rFonts w:ascii="Tahoma" w:hAnsi="Tahoma" w:cs="Tahoma"/>
          <w:szCs w:val="20"/>
        </w:rPr>
        <w:t xml:space="preserve">   </w:t>
      </w:r>
      <w:r w:rsidR="004B5AB3" w:rsidRPr="004B5AB3">
        <w:rPr>
          <w:rFonts w:ascii="Tahoma" w:hAnsi="Tahoma" w:cs="Tahoma"/>
          <w:szCs w:val="20"/>
        </w:rPr>
        <w:t>«</w:t>
      </w:r>
      <w:proofErr w:type="gramEnd"/>
      <w:r w:rsidR="004B5AB3" w:rsidRPr="004B5AB3">
        <w:rPr>
          <w:rFonts w:ascii="Tahoma" w:hAnsi="Tahoma" w:cs="Tahoma"/>
          <w:szCs w:val="20"/>
        </w:rPr>
        <w:t>___»_____________20</w:t>
      </w:r>
      <w:r w:rsidR="00C75970">
        <w:rPr>
          <w:rFonts w:ascii="Tahoma" w:hAnsi="Tahoma" w:cs="Tahoma"/>
          <w:szCs w:val="20"/>
        </w:rPr>
        <w:t>2</w:t>
      </w:r>
      <w:r w:rsidR="004B5AB3" w:rsidRPr="004B5AB3">
        <w:rPr>
          <w:rFonts w:ascii="Tahoma" w:hAnsi="Tahoma" w:cs="Tahoma"/>
          <w:szCs w:val="20"/>
        </w:rPr>
        <w:t>__ г.</w:t>
      </w:r>
    </w:p>
    <w:permEnd w:id="2078748347"/>
    <w:p w:rsidR="004C3559" w:rsidRPr="004B5AB3" w:rsidRDefault="004C3559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19212C" w:rsidRPr="004B5AB3" w:rsidRDefault="004640C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018504198" w:edGrp="everyone"/>
      <w:r w:rsidRPr="004B5AB3">
        <w:rPr>
          <w:rFonts w:ascii="Tahoma" w:hAnsi="Tahoma" w:cs="Tahoma"/>
          <w:b/>
          <w:bCs/>
          <w:szCs w:val="20"/>
        </w:rPr>
        <w:t>Акционерное общество</w:t>
      </w:r>
      <w:r w:rsidR="0019212C" w:rsidRPr="004B5AB3">
        <w:rPr>
          <w:rFonts w:ascii="Tahoma" w:hAnsi="Tahoma" w:cs="Tahoma"/>
          <w:b/>
          <w:bCs/>
          <w:szCs w:val="20"/>
        </w:rPr>
        <w:t xml:space="preserve"> «</w:t>
      </w:r>
      <w:r w:rsidR="00C75970" w:rsidRPr="00D33215">
        <w:rPr>
          <w:rFonts w:ascii="Tahoma" w:eastAsia="Times New Roman" w:hAnsi="Tahoma" w:cs="Tahoma"/>
          <w:b/>
          <w:szCs w:val="20"/>
        </w:rPr>
        <w:t>ЭнергосбыТ</w:t>
      </w:r>
      <w:r w:rsidR="00C75970" w:rsidRPr="004B5AB3">
        <w:rPr>
          <w:rFonts w:ascii="Tahoma" w:hAnsi="Tahoma" w:cs="Tahoma"/>
          <w:b/>
          <w:bCs/>
          <w:szCs w:val="20"/>
        </w:rPr>
        <w:t xml:space="preserve"> </w:t>
      </w:r>
      <w:r w:rsidRPr="004B5AB3">
        <w:rPr>
          <w:rFonts w:ascii="Tahoma" w:hAnsi="Tahoma" w:cs="Tahoma"/>
          <w:b/>
          <w:bCs/>
          <w:szCs w:val="20"/>
        </w:rPr>
        <w:t>Плюс</w:t>
      </w:r>
      <w:r w:rsidR="0019212C" w:rsidRPr="004B5AB3">
        <w:rPr>
          <w:rFonts w:ascii="Tahoma" w:hAnsi="Tahoma" w:cs="Tahoma"/>
          <w:b/>
          <w:bCs/>
          <w:szCs w:val="20"/>
        </w:rPr>
        <w:t>» (</w:t>
      </w:r>
      <w:r w:rsidRPr="004B5AB3">
        <w:rPr>
          <w:rFonts w:ascii="Tahoma" w:hAnsi="Tahoma" w:cs="Tahoma"/>
          <w:b/>
          <w:bCs/>
          <w:szCs w:val="20"/>
        </w:rPr>
        <w:t>АО «</w:t>
      </w:r>
      <w:r w:rsidR="00C75970" w:rsidRPr="00D33215">
        <w:rPr>
          <w:rFonts w:ascii="Tahoma" w:eastAsia="Times New Roman" w:hAnsi="Tahoma" w:cs="Tahoma"/>
          <w:b/>
          <w:szCs w:val="20"/>
        </w:rPr>
        <w:t>Энергосбы</w:t>
      </w:r>
      <w:r w:rsidRPr="004B5AB3">
        <w:rPr>
          <w:rFonts w:ascii="Tahoma" w:hAnsi="Tahoma" w:cs="Tahoma"/>
          <w:b/>
          <w:bCs/>
          <w:szCs w:val="20"/>
        </w:rPr>
        <w:t>Т Плюс</w:t>
      </w:r>
      <w:r w:rsidR="0019212C" w:rsidRPr="004B5AB3">
        <w:rPr>
          <w:rFonts w:ascii="Tahoma" w:hAnsi="Tahoma" w:cs="Tahoma"/>
          <w:b/>
          <w:bCs/>
          <w:szCs w:val="20"/>
        </w:rPr>
        <w:t>»),</w:t>
      </w:r>
      <w:permEnd w:id="1018504198"/>
      <w:r w:rsidR="0019212C" w:rsidRPr="004B5AB3">
        <w:rPr>
          <w:rFonts w:ascii="Tahoma" w:hAnsi="Tahoma" w:cs="Tahoma"/>
          <w:szCs w:val="20"/>
        </w:rPr>
        <w:t xml:space="preserve"> именуем</w:t>
      </w:r>
      <w:permStart w:id="903879265" w:edGrp="everyone"/>
      <w:r w:rsidR="0019212C" w:rsidRPr="004B5AB3">
        <w:rPr>
          <w:rFonts w:ascii="Tahoma" w:hAnsi="Tahoma" w:cs="Tahoma"/>
          <w:szCs w:val="20"/>
        </w:rPr>
        <w:t>ое</w:t>
      </w:r>
      <w:permEnd w:id="903879265"/>
      <w:r w:rsidR="0019212C" w:rsidRPr="004B5AB3">
        <w:rPr>
          <w:rFonts w:ascii="Tahoma" w:hAnsi="Tahoma" w:cs="Tahoma"/>
          <w:szCs w:val="20"/>
        </w:rPr>
        <w:t xml:space="preserve"> в дальнейшем </w:t>
      </w:r>
      <w:r w:rsidR="0019212C" w:rsidRPr="004B5AB3">
        <w:rPr>
          <w:rFonts w:ascii="Tahoma" w:hAnsi="Tahoma" w:cs="Tahoma"/>
          <w:b/>
          <w:szCs w:val="20"/>
        </w:rPr>
        <w:t>«Заказчик»</w:t>
      </w:r>
      <w:r w:rsidR="0019212C" w:rsidRPr="004B5AB3">
        <w:rPr>
          <w:rFonts w:ascii="Tahoma" w:hAnsi="Tahoma" w:cs="Tahoma"/>
          <w:szCs w:val="20"/>
        </w:rPr>
        <w:t xml:space="preserve">, в лице </w:t>
      </w:r>
      <w:permStart w:id="464195121" w:edGrp="everyone"/>
      <w:r w:rsidR="00C75970">
        <w:rPr>
          <w:rFonts w:ascii="Tahoma" w:eastAsia="Times New Roman" w:hAnsi="Tahoma" w:cs="Tahoma"/>
          <w:szCs w:val="20"/>
        </w:rPr>
        <w:t xml:space="preserve">Директора по ИТ Азизова Курбонали </w:t>
      </w:r>
      <w:proofErr w:type="spellStart"/>
      <w:proofErr w:type="gramStart"/>
      <w:r w:rsidR="00C75970">
        <w:rPr>
          <w:rFonts w:ascii="Tahoma" w:eastAsia="Times New Roman" w:hAnsi="Tahoma" w:cs="Tahoma"/>
          <w:szCs w:val="20"/>
        </w:rPr>
        <w:t>Рахимовича</w:t>
      </w:r>
      <w:proofErr w:type="spellEnd"/>
      <w:r w:rsidR="0019212C" w:rsidRPr="004B5AB3">
        <w:rPr>
          <w:rFonts w:ascii="Tahoma" w:hAnsi="Tahoma" w:cs="Tahoma"/>
          <w:szCs w:val="20"/>
        </w:rPr>
        <w:t>,</w:t>
      </w:r>
      <w:permEnd w:id="464195121"/>
      <w:r w:rsidR="0019212C" w:rsidRPr="004B5AB3">
        <w:rPr>
          <w:rFonts w:ascii="Tahoma" w:hAnsi="Tahoma" w:cs="Tahoma"/>
          <w:szCs w:val="20"/>
        </w:rPr>
        <w:t xml:space="preserve">  </w:t>
      </w:r>
      <w:r w:rsidR="00226EA9" w:rsidRPr="004B5AB3">
        <w:rPr>
          <w:rFonts w:ascii="Tahoma" w:hAnsi="Tahoma" w:cs="Tahoma"/>
          <w:szCs w:val="20"/>
        </w:rPr>
        <w:t>действующ</w:t>
      </w:r>
      <w:permStart w:id="901324048" w:edGrp="everyone"/>
      <w:r w:rsidR="00226EA9" w:rsidRPr="004B5AB3">
        <w:rPr>
          <w:rFonts w:ascii="Tahoma" w:hAnsi="Tahoma" w:cs="Tahoma"/>
          <w:szCs w:val="20"/>
        </w:rPr>
        <w:t>его</w:t>
      </w:r>
      <w:permEnd w:id="901324048"/>
      <w:proofErr w:type="gramEnd"/>
      <w:r w:rsidR="0019212C" w:rsidRPr="004B5AB3">
        <w:rPr>
          <w:rFonts w:ascii="Tahoma" w:hAnsi="Tahoma" w:cs="Tahoma"/>
          <w:szCs w:val="20"/>
        </w:rPr>
        <w:t xml:space="preserve"> на основании </w:t>
      </w:r>
      <w:permStart w:id="1133524456" w:edGrp="everyone"/>
      <w:r w:rsidR="0019212C" w:rsidRPr="004B5AB3">
        <w:rPr>
          <w:rFonts w:ascii="Tahoma" w:hAnsi="Tahoma" w:cs="Tahoma"/>
          <w:szCs w:val="20"/>
        </w:rPr>
        <w:t>доверенности</w:t>
      </w:r>
      <w:permEnd w:id="1133524456"/>
      <w:r w:rsidR="0019212C" w:rsidRPr="004B5AB3">
        <w:rPr>
          <w:rFonts w:ascii="Tahoma" w:hAnsi="Tahoma" w:cs="Tahoma"/>
          <w:szCs w:val="20"/>
        </w:rPr>
        <w:t xml:space="preserve"> </w:t>
      </w:r>
      <w:permStart w:id="975973893" w:edGrp="everyone"/>
      <w:r w:rsidR="0019212C" w:rsidRPr="004B5AB3">
        <w:rPr>
          <w:rFonts w:ascii="Tahoma" w:hAnsi="Tahoma" w:cs="Tahoma"/>
          <w:szCs w:val="20"/>
        </w:rPr>
        <w:t xml:space="preserve"> </w:t>
      </w:r>
      <w:r w:rsidR="00C75970">
        <w:rPr>
          <w:rFonts w:ascii="Tahoma" w:hAnsi="Tahoma" w:cs="Tahoma"/>
          <w:szCs w:val="20"/>
        </w:rPr>
        <w:t xml:space="preserve">б/н от 12.09.2022 </w:t>
      </w:r>
      <w:r w:rsidR="0019212C" w:rsidRPr="004B5AB3">
        <w:rPr>
          <w:rFonts w:ascii="Tahoma" w:hAnsi="Tahoma" w:cs="Tahoma"/>
          <w:szCs w:val="20"/>
        </w:rPr>
        <w:t xml:space="preserve">г., </w:t>
      </w:r>
      <w:permEnd w:id="975973893"/>
      <w:r w:rsidR="0019212C" w:rsidRPr="004B5AB3">
        <w:rPr>
          <w:rFonts w:ascii="Tahoma" w:hAnsi="Tahoma" w:cs="Tahoma"/>
          <w:szCs w:val="20"/>
        </w:rPr>
        <w:t>с одной стороны, и</w:t>
      </w:r>
    </w:p>
    <w:p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35491140" w:edGrp="everyone"/>
      <w:r w:rsidRPr="004B5AB3">
        <w:rPr>
          <w:rFonts w:ascii="Tahoma" w:hAnsi="Tahoma" w:cs="Tahoma"/>
          <w:b/>
          <w:bCs/>
          <w:szCs w:val="20"/>
        </w:rPr>
        <w:t>____________________________________</w:t>
      </w:r>
      <w:proofErr w:type="gramStart"/>
      <w:r w:rsidRPr="004B5AB3">
        <w:rPr>
          <w:rFonts w:ascii="Tahoma" w:hAnsi="Tahoma" w:cs="Tahoma"/>
          <w:b/>
          <w:bCs/>
          <w:szCs w:val="20"/>
        </w:rPr>
        <w:t>_</w:t>
      </w:r>
      <w:r w:rsidR="004741E3" w:rsidRPr="004B5AB3">
        <w:rPr>
          <w:rFonts w:ascii="Tahoma" w:hAnsi="Tahoma" w:cs="Tahoma"/>
          <w:b/>
          <w:bCs/>
          <w:szCs w:val="20"/>
        </w:rPr>
        <w:t>(</w:t>
      </w:r>
      <w:proofErr w:type="gramEnd"/>
      <w:r w:rsidRPr="004B5AB3">
        <w:rPr>
          <w:rFonts w:ascii="Tahoma" w:hAnsi="Tahoma" w:cs="Tahoma"/>
          <w:b/>
          <w:bCs/>
          <w:szCs w:val="20"/>
        </w:rPr>
        <w:t>______________</w:t>
      </w:r>
      <w:r w:rsidR="004741E3" w:rsidRPr="004B5AB3">
        <w:rPr>
          <w:rFonts w:ascii="Tahoma" w:hAnsi="Tahoma" w:cs="Tahoma"/>
          <w:b/>
          <w:bCs/>
          <w:szCs w:val="20"/>
        </w:rPr>
        <w:t>)</w:t>
      </w:r>
      <w:r w:rsidRPr="004B5AB3">
        <w:rPr>
          <w:rFonts w:ascii="Tahoma" w:hAnsi="Tahoma" w:cs="Tahoma"/>
          <w:b/>
          <w:bCs/>
          <w:szCs w:val="20"/>
        </w:rPr>
        <w:t>,</w:t>
      </w:r>
      <w:permEnd w:id="135491140"/>
      <w:r w:rsidRPr="004B5AB3">
        <w:rPr>
          <w:rFonts w:ascii="Tahoma" w:hAnsi="Tahoma" w:cs="Tahoma"/>
          <w:szCs w:val="20"/>
        </w:rPr>
        <w:t xml:space="preserve"> </w:t>
      </w:r>
      <w:r w:rsidR="000C358B" w:rsidRPr="004B5AB3">
        <w:rPr>
          <w:rFonts w:ascii="Tahoma" w:hAnsi="Tahoma" w:cs="Tahoma"/>
          <w:szCs w:val="20"/>
        </w:rPr>
        <w:t>именуем</w:t>
      </w:r>
      <w:permStart w:id="721158181" w:edGrp="everyone"/>
      <w:r w:rsidR="000C358B" w:rsidRPr="004B5AB3">
        <w:rPr>
          <w:rFonts w:ascii="Tahoma" w:hAnsi="Tahoma" w:cs="Tahoma"/>
          <w:szCs w:val="20"/>
        </w:rPr>
        <w:t>ое</w:t>
      </w:r>
      <w:permEnd w:id="721158181"/>
      <w:r w:rsidRPr="004B5AB3">
        <w:rPr>
          <w:rFonts w:ascii="Tahoma" w:hAnsi="Tahoma" w:cs="Tahoma"/>
          <w:szCs w:val="20"/>
        </w:rPr>
        <w:t xml:space="preserve"> в дальнейшем </w:t>
      </w:r>
      <w:r w:rsidRPr="004B5AB3">
        <w:rPr>
          <w:rFonts w:ascii="Tahoma" w:hAnsi="Tahoma" w:cs="Tahoma"/>
          <w:b/>
          <w:szCs w:val="20"/>
        </w:rPr>
        <w:t>«Исполнитель»</w:t>
      </w:r>
      <w:r w:rsidRPr="004B5AB3">
        <w:rPr>
          <w:rFonts w:ascii="Tahoma" w:hAnsi="Tahoma" w:cs="Tahoma"/>
          <w:szCs w:val="20"/>
        </w:rPr>
        <w:t xml:space="preserve">, </w:t>
      </w:r>
      <w:permStart w:id="369117545" w:edGrp="everyone"/>
      <w:r w:rsidRPr="004B5AB3">
        <w:rPr>
          <w:rFonts w:ascii="Tahoma" w:hAnsi="Tahoma" w:cs="Tahoma"/>
          <w:szCs w:val="20"/>
        </w:rPr>
        <w:t>в лице _________________</w:t>
      </w:r>
      <w:r w:rsidR="00A36B32" w:rsidRPr="004B5AB3">
        <w:rPr>
          <w:rFonts w:ascii="Tahoma" w:hAnsi="Tahoma" w:cs="Tahoma"/>
          <w:szCs w:val="20"/>
        </w:rPr>
        <w:t>______________________________</w:t>
      </w:r>
      <w:r w:rsidRPr="004B5AB3">
        <w:rPr>
          <w:rFonts w:ascii="Tahoma" w:hAnsi="Tahoma" w:cs="Tahoma"/>
          <w:szCs w:val="20"/>
        </w:rPr>
        <w:t xml:space="preserve">, </w:t>
      </w:r>
      <w:r w:rsidR="00C11008" w:rsidRPr="004B5AB3">
        <w:rPr>
          <w:rFonts w:ascii="Tahoma" w:hAnsi="Tahoma" w:cs="Tahoma"/>
          <w:szCs w:val="20"/>
        </w:rPr>
        <w:t>действующего</w:t>
      </w:r>
      <w:r w:rsidR="0052367F" w:rsidRPr="004B5AB3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на основании ___________________,</w:t>
      </w:r>
      <w:permEnd w:id="369117545"/>
      <w:r w:rsidRPr="004B5AB3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Предмет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</w:t>
      </w:r>
    </w:p>
    <w:p w:rsidR="0019212C" w:rsidRPr="004B5AB3" w:rsidRDefault="000435A1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</w:t>
      </w:r>
      <w:r w:rsidR="0019212C" w:rsidRPr="004B5AB3">
        <w:rPr>
          <w:rFonts w:ascii="Tahoma" w:hAnsi="Tahoma" w:cs="Tahoma"/>
          <w:szCs w:val="20"/>
        </w:rPr>
        <w:t xml:space="preserve">обязуется оказать </w:t>
      </w:r>
      <w:r w:rsidR="00DF488B" w:rsidRPr="004B5AB3">
        <w:rPr>
          <w:rFonts w:ascii="Tahoma" w:hAnsi="Tahoma" w:cs="Tahoma"/>
          <w:szCs w:val="20"/>
        </w:rPr>
        <w:t>услуг</w:t>
      </w:r>
      <w:r w:rsidR="0019212C" w:rsidRPr="004B5AB3">
        <w:rPr>
          <w:rFonts w:ascii="Tahoma" w:hAnsi="Tahoma" w:cs="Tahoma"/>
          <w:szCs w:val="20"/>
        </w:rPr>
        <w:t xml:space="preserve">и по </w:t>
      </w:r>
      <w:permStart w:id="41169102" w:edGrp="everyone"/>
      <w:r w:rsidR="00D851AA" w:rsidRPr="0067579B">
        <w:rPr>
          <w:rFonts w:ascii="Tahoma" w:hAnsi="Tahoma" w:cs="Tahoma"/>
          <w:szCs w:val="20"/>
        </w:rPr>
        <w:t>по</w:t>
      </w:r>
      <w:r w:rsidR="00D851AA">
        <w:rPr>
          <w:rFonts w:ascii="Tahoma" w:hAnsi="Tahoma" w:cs="Tahoma"/>
          <w:szCs w:val="20"/>
        </w:rPr>
        <w:t xml:space="preserve"> техподдержке систем управления очередями </w:t>
      </w:r>
      <w:r w:rsidR="00D851AA" w:rsidRPr="00EF53D3">
        <w:rPr>
          <w:rFonts w:ascii="Tahoma" w:hAnsi="Tahoma" w:cs="Tahoma"/>
          <w:szCs w:val="20"/>
        </w:rPr>
        <w:t xml:space="preserve">в соответствии </w:t>
      </w:r>
      <w:r w:rsidR="00D851AA" w:rsidRPr="00F4789E">
        <w:rPr>
          <w:rFonts w:ascii="Tahoma" w:hAnsi="Tahoma" w:cs="Tahoma"/>
          <w:szCs w:val="20"/>
        </w:rPr>
        <w:t xml:space="preserve">с режимом работы </w:t>
      </w:r>
      <w:proofErr w:type="spellStart"/>
      <w:r w:rsidR="00D851AA" w:rsidRPr="00F4789E">
        <w:rPr>
          <w:rFonts w:ascii="Tahoma" w:hAnsi="Tahoma" w:cs="Tahoma"/>
          <w:szCs w:val="20"/>
        </w:rPr>
        <w:t>ОПиОК</w:t>
      </w:r>
      <w:proofErr w:type="spellEnd"/>
      <w:r w:rsidR="00D851AA" w:rsidRPr="00F4789E">
        <w:rPr>
          <w:rFonts w:ascii="Tahoma" w:hAnsi="Tahoma" w:cs="Tahoma"/>
          <w:szCs w:val="20"/>
        </w:rPr>
        <w:t xml:space="preserve"> Заказчика, по месту дислокации СУО, указанных в Приложении </w:t>
      </w:r>
      <w:r w:rsidR="00D851AA">
        <w:rPr>
          <w:rFonts w:ascii="Tahoma" w:hAnsi="Tahoma" w:cs="Tahoma"/>
          <w:szCs w:val="20"/>
        </w:rPr>
        <w:t xml:space="preserve">        </w:t>
      </w:r>
      <w:r w:rsidR="00D851AA" w:rsidRPr="00F4789E">
        <w:rPr>
          <w:rFonts w:ascii="Tahoma" w:hAnsi="Tahoma" w:cs="Tahoma"/>
          <w:szCs w:val="20"/>
        </w:rPr>
        <w:t xml:space="preserve">№ </w:t>
      </w:r>
      <w:r w:rsidR="00D851AA">
        <w:rPr>
          <w:rFonts w:ascii="Tahoma" w:hAnsi="Tahoma" w:cs="Tahoma"/>
          <w:szCs w:val="20"/>
        </w:rPr>
        <w:t xml:space="preserve">2 </w:t>
      </w:r>
      <w:r w:rsidR="00D851AA" w:rsidRPr="00F4789E">
        <w:rPr>
          <w:rFonts w:ascii="Tahoma" w:hAnsi="Tahoma" w:cs="Tahoma"/>
          <w:szCs w:val="20"/>
        </w:rPr>
        <w:t>к</w:t>
      </w:r>
      <w:r w:rsidR="00D851AA" w:rsidRPr="0067579B">
        <w:rPr>
          <w:rFonts w:ascii="Tahoma" w:hAnsi="Tahoma" w:cs="Tahoma"/>
          <w:color w:val="000000"/>
          <w:szCs w:val="20"/>
        </w:rPr>
        <w:t xml:space="preserve"> </w:t>
      </w:r>
      <w:r w:rsidR="00D851AA">
        <w:rPr>
          <w:rFonts w:ascii="Tahoma" w:hAnsi="Tahoma" w:cs="Tahoma"/>
          <w:color w:val="000000"/>
          <w:szCs w:val="20"/>
        </w:rPr>
        <w:t>Техническому заданию,</w:t>
      </w:r>
      <w:permEnd w:id="41169102"/>
      <w:r w:rsidR="00DF488B" w:rsidRPr="004B5AB3">
        <w:rPr>
          <w:rFonts w:ascii="Tahoma" w:hAnsi="Tahoma" w:cs="Tahoma"/>
          <w:szCs w:val="20"/>
        </w:rPr>
        <w:t xml:space="preserve"> далее по тексту «Услуги»,</w:t>
      </w:r>
      <w:r w:rsidR="0019212C" w:rsidRPr="004B5AB3">
        <w:rPr>
          <w:rFonts w:ascii="Tahoma" w:hAnsi="Tahoma" w:cs="Tahoma"/>
          <w:szCs w:val="20"/>
        </w:rPr>
        <w:t xml:space="preserve"> </w:t>
      </w:r>
      <w:permStart w:id="165101572" w:edGrp="everyone"/>
      <w:permEnd w:id="165101572"/>
      <w:r w:rsidR="0019212C" w:rsidRPr="004B5AB3">
        <w:rPr>
          <w:rFonts w:ascii="Tahoma" w:hAnsi="Tahoma" w:cs="Tahoma"/>
          <w:szCs w:val="20"/>
        </w:rPr>
        <w:t>в сроки</w:t>
      </w:r>
      <w:r w:rsidR="00677161">
        <w:rPr>
          <w:rFonts w:ascii="Tahoma" w:hAnsi="Tahoma" w:cs="Tahoma"/>
          <w:szCs w:val="20"/>
        </w:rPr>
        <w:t>,</w:t>
      </w:r>
      <w:r w:rsidR="0019212C" w:rsidRPr="004B5AB3">
        <w:rPr>
          <w:rFonts w:ascii="Tahoma" w:hAnsi="Tahoma" w:cs="Tahoma"/>
          <w:szCs w:val="20"/>
        </w:rPr>
        <w:t xml:space="preserve"> определенные</w:t>
      </w:r>
      <w:r w:rsidR="00937047" w:rsidRPr="004B5AB3">
        <w:rPr>
          <w:rFonts w:ascii="Tahoma" w:hAnsi="Tahoma" w:cs="Tahoma"/>
          <w:szCs w:val="20"/>
        </w:rPr>
        <w:t xml:space="preserve"> </w:t>
      </w:r>
      <w:r w:rsidR="008B16BB" w:rsidRPr="004B5AB3">
        <w:rPr>
          <w:rFonts w:ascii="Tahoma" w:hAnsi="Tahoma" w:cs="Tahoma"/>
          <w:szCs w:val="20"/>
        </w:rPr>
        <w:t>настоящим Договором</w:t>
      </w:r>
      <w:r w:rsidR="00937047" w:rsidRPr="004B5AB3">
        <w:rPr>
          <w:rFonts w:ascii="Tahoma" w:hAnsi="Tahoma" w:cs="Tahoma"/>
          <w:szCs w:val="20"/>
        </w:rPr>
        <w:t>,</w:t>
      </w:r>
      <w:r w:rsidR="0019212C" w:rsidRPr="004B5AB3">
        <w:rPr>
          <w:rFonts w:ascii="Tahoma" w:hAnsi="Tahoma" w:cs="Tahoma"/>
          <w:szCs w:val="20"/>
        </w:rPr>
        <w:t xml:space="preserve"> а Заказчик обязуется принять их и оплатить обусловленную Договором цену</w:t>
      </w:r>
      <w:r w:rsidR="00A05192" w:rsidRPr="004B5AB3">
        <w:rPr>
          <w:rFonts w:ascii="Tahoma" w:hAnsi="Tahoma" w:cs="Tahoma"/>
          <w:szCs w:val="20"/>
        </w:rPr>
        <w:t xml:space="preserve"> в порядке и на условиях, предусмотренных настоящим Договором</w:t>
      </w:r>
      <w:permStart w:id="347552228" w:edGrp="everyone"/>
      <w:r w:rsidR="00D851AA">
        <w:rPr>
          <w:rFonts w:ascii="Tahoma" w:hAnsi="Tahoma" w:cs="Tahoma"/>
          <w:szCs w:val="20"/>
        </w:rPr>
        <w:t>.</w:t>
      </w:r>
      <w:r w:rsidR="0019212C" w:rsidRPr="004B5AB3">
        <w:rPr>
          <w:rFonts w:ascii="Tahoma" w:hAnsi="Tahoma" w:cs="Tahoma"/>
          <w:szCs w:val="20"/>
        </w:rPr>
        <w:t xml:space="preserve"> </w:t>
      </w:r>
    </w:p>
    <w:p w:rsidR="0019212C" w:rsidRPr="004B5AB3" w:rsidRDefault="00291DF8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Результатом оказанных услуг по настоящему Договору является</w:t>
      </w:r>
      <w:r w:rsidR="00D851AA" w:rsidRPr="00D851AA">
        <w:rPr>
          <w:rFonts w:ascii="Tahoma" w:hAnsi="Tahoma" w:cs="Tahoma"/>
          <w:szCs w:val="20"/>
        </w:rPr>
        <w:t xml:space="preserve"> </w:t>
      </w:r>
      <w:r w:rsidR="00D851AA" w:rsidRPr="00063E6E">
        <w:rPr>
          <w:rFonts w:ascii="Tahoma" w:hAnsi="Tahoma" w:cs="Tahoma"/>
          <w:szCs w:val="20"/>
        </w:rPr>
        <w:t>поддержание в постоянной исправности, предупреждение выхода из строя при эксплуатации и продление срока службы систем управления очередями</w:t>
      </w:r>
      <w:r w:rsidR="00D851AA" w:rsidRPr="00F4789E">
        <w:rPr>
          <w:rFonts w:ascii="Tahoma" w:hAnsi="Tahoma" w:cs="Tahoma"/>
          <w:szCs w:val="20"/>
        </w:rPr>
        <w:t xml:space="preserve">. В соответствии с перечнем услуг, указанных </w:t>
      </w:r>
      <w:r w:rsidR="00D851AA">
        <w:rPr>
          <w:rFonts w:ascii="Tahoma" w:hAnsi="Tahoma" w:cs="Tahoma"/>
          <w:szCs w:val="20"/>
        </w:rPr>
        <w:t>в Техническом</w:t>
      </w:r>
      <w:r w:rsidR="00D851AA" w:rsidRPr="00F4789E">
        <w:rPr>
          <w:rFonts w:ascii="Tahoma" w:hAnsi="Tahoma" w:cs="Tahoma"/>
          <w:szCs w:val="20"/>
        </w:rPr>
        <w:t xml:space="preserve"> Задания</w:t>
      </w:r>
      <w:r w:rsidR="00D851AA">
        <w:rPr>
          <w:rFonts w:ascii="Tahoma" w:hAnsi="Tahoma" w:cs="Tahoma"/>
          <w:szCs w:val="20"/>
        </w:rPr>
        <w:t xml:space="preserve"> </w:t>
      </w:r>
      <w:proofErr w:type="spellStart"/>
      <w:r w:rsidR="00D851AA">
        <w:rPr>
          <w:rFonts w:ascii="Tahoma" w:hAnsi="Tahoma" w:cs="Tahoma"/>
          <w:szCs w:val="20"/>
        </w:rPr>
        <w:t>п.п</w:t>
      </w:r>
      <w:proofErr w:type="spellEnd"/>
      <w:r w:rsidR="00D851AA">
        <w:rPr>
          <w:rFonts w:ascii="Tahoma" w:hAnsi="Tahoma" w:cs="Tahoma"/>
          <w:szCs w:val="20"/>
        </w:rPr>
        <w:t xml:space="preserve"> 4</w:t>
      </w:r>
      <w:r w:rsidR="00D851AA" w:rsidRPr="00EF53D3">
        <w:rPr>
          <w:rFonts w:ascii="Tahoma" w:hAnsi="Tahoma" w:cs="Tahoma"/>
          <w:szCs w:val="20"/>
        </w:rPr>
        <w:t>.</w:t>
      </w:r>
    </w:p>
    <w:permEnd w:id="347552228"/>
    <w:p w:rsidR="00DB2B9A" w:rsidRPr="004B5AB3" w:rsidRDefault="00DF488B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</w:t>
      </w:r>
      <w:r w:rsidR="00215FAB" w:rsidRPr="004B5AB3">
        <w:rPr>
          <w:rFonts w:ascii="Tahoma" w:hAnsi="Tahoma" w:cs="Tahoma"/>
          <w:szCs w:val="20"/>
        </w:rPr>
        <w:t xml:space="preserve">и по настоящему Договору оказываются для </w:t>
      </w:r>
      <w:permStart w:id="1474124314" w:edGrp="everyone"/>
      <w:r w:rsidR="00D851AA">
        <w:rPr>
          <w:rFonts w:ascii="Tahoma" w:hAnsi="Tahoma" w:cs="Tahoma"/>
          <w:szCs w:val="20"/>
        </w:rPr>
        <w:t xml:space="preserve"> СУО указанных в Приложении </w:t>
      </w:r>
      <w:r w:rsidR="00D851AA" w:rsidRPr="00F4789E">
        <w:rPr>
          <w:rFonts w:ascii="Tahoma" w:hAnsi="Tahoma" w:cs="Tahoma"/>
          <w:szCs w:val="20"/>
        </w:rPr>
        <w:t xml:space="preserve">№ </w:t>
      </w:r>
      <w:r w:rsidR="00D851AA">
        <w:rPr>
          <w:rFonts w:ascii="Tahoma" w:hAnsi="Tahoma" w:cs="Tahoma"/>
          <w:szCs w:val="20"/>
        </w:rPr>
        <w:t xml:space="preserve">2 </w:t>
      </w:r>
      <w:r w:rsidR="00D851AA" w:rsidRPr="00F4789E">
        <w:rPr>
          <w:rFonts w:ascii="Tahoma" w:hAnsi="Tahoma" w:cs="Tahoma"/>
          <w:szCs w:val="20"/>
        </w:rPr>
        <w:t>к</w:t>
      </w:r>
      <w:r w:rsidR="00D851AA" w:rsidRPr="0067579B">
        <w:rPr>
          <w:rFonts w:ascii="Tahoma" w:hAnsi="Tahoma" w:cs="Tahoma"/>
          <w:color w:val="000000"/>
          <w:szCs w:val="20"/>
        </w:rPr>
        <w:t xml:space="preserve"> </w:t>
      </w:r>
      <w:r w:rsidR="00D851AA">
        <w:rPr>
          <w:rFonts w:ascii="Tahoma" w:hAnsi="Tahoma" w:cs="Tahoma"/>
          <w:color w:val="000000"/>
          <w:szCs w:val="20"/>
        </w:rPr>
        <w:t>Техническому заданию</w:t>
      </w:r>
    </w:p>
    <w:permEnd w:id="1474124314"/>
    <w:p w:rsidR="00DB2B9A" w:rsidRPr="004B5AB3" w:rsidRDefault="00DB2B9A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</w:t>
      </w:r>
      <w:permStart w:id="1950287844" w:edGrp="everyone"/>
      <w:r w:rsidR="00D851AA" w:rsidRPr="0067579B">
        <w:rPr>
          <w:rFonts w:ascii="Tahoma" w:eastAsia="Times New Roman" w:hAnsi="Tahoma" w:cs="Tahoma"/>
          <w:szCs w:val="20"/>
        </w:rPr>
        <w:t>указанными в Перечне</w:t>
      </w:r>
      <w:r w:rsidR="00D851AA">
        <w:rPr>
          <w:rFonts w:ascii="Tahoma" w:eastAsia="Times New Roman" w:hAnsi="Tahoma" w:cs="Tahoma"/>
          <w:szCs w:val="20"/>
        </w:rPr>
        <w:t xml:space="preserve">, объеме, периодичности </w:t>
      </w:r>
      <w:r w:rsidR="00D851AA" w:rsidRPr="0067579B">
        <w:rPr>
          <w:rFonts w:ascii="Tahoma" w:eastAsia="Times New Roman" w:hAnsi="Tahoma" w:cs="Tahoma"/>
          <w:szCs w:val="20"/>
        </w:rPr>
        <w:t xml:space="preserve">и </w:t>
      </w:r>
      <w:r w:rsidR="00D851AA">
        <w:rPr>
          <w:rFonts w:ascii="Tahoma" w:eastAsia="Times New Roman" w:hAnsi="Tahoma" w:cs="Tahoma"/>
          <w:szCs w:val="20"/>
        </w:rPr>
        <w:t xml:space="preserve">сроке оказания услуг </w:t>
      </w:r>
      <w:r w:rsidR="00D851AA" w:rsidRPr="0067579B">
        <w:rPr>
          <w:rFonts w:ascii="Tahoma" w:hAnsi="Tahoma" w:cs="Tahoma"/>
          <w:szCs w:val="20"/>
        </w:rPr>
        <w:t>(Приложение № </w:t>
      </w:r>
      <w:r w:rsidR="00D851AA">
        <w:rPr>
          <w:rFonts w:ascii="Tahoma" w:hAnsi="Tahoma" w:cs="Tahoma"/>
          <w:szCs w:val="20"/>
        </w:rPr>
        <w:t>1</w:t>
      </w:r>
      <w:r w:rsidR="00D851AA" w:rsidRPr="0067579B">
        <w:rPr>
          <w:rFonts w:ascii="Tahoma" w:hAnsi="Tahoma" w:cs="Tahoma"/>
          <w:szCs w:val="20"/>
        </w:rPr>
        <w:t xml:space="preserve"> к Договору</w:t>
      </w:r>
      <w:r w:rsidR="00D851AA">
        <w:rPr>
          <w:rFonts w:ascii="Tahoma" w:hAnsi="Tahoma" w:cs="Tahoma"/>
          <w:szCs w:val="20"/>
        </w:rPr>
        <w:t>)</w:t>
      </w:r>
      <w:r w:rsidRPr="004B5AB3">
        <w:rPr>
          <w:rFonts w:ascii="Tahoma" w:hAnsi="Tahoma" w:cs="Tahoma"/>
          <w:szCs w:val="20"/>
        </w:rPr>
        <w:t>.</w:t>
      </w:r>
      <w:r w:rsidR="000D0523" w:rsidRPr="004B5AB3">
        <w:rPr>
          <w:rFonts w:ascii="Tahoma" w:hAnsi="Tahoma" w:cs="Tahoma"/>
          <w:szCs w:val="20"/>
        </w:rPr>
        <w:t xml:space="preserve"> </w:t>
      </w:r>
      <w:permEnd w:id="1950287844"/>
    </w:p>
    <w:p w:rsidR="006D32B0" w:rsidRPr="004B5AB3" w:rsidRDefault="006D32B0" w:rsidP="004B5AB3">
      <w:pPr>
        <w:pStyle w:val="afffa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permStart w:id="1140746228" w:edGrp="everyone"/>
      <w:r w:rsidRPr="004B5AB3">
        <w:rPr>
          <w:rFonts w:ascii="Tahoma" w:eastAsia="Times New Roman" w:hAnsi="Tahoma" w:cs="Tahoma"/>
          <w:szCs w:val="20"/>
        </w:rPr>
        <w:t xml:space="preserve">В случае исключения каких-либо Услуг из объема, предусмотренного в </w:t>
      </w:r>
      <w:r w:rsidR="00154B3D">
        <w:rPr>
          <w:rFonts w:ascii="Tahoma" w:eastAsia="Times New Roman" w:hAnsi="Tahoma" w:cs="Tahoma"/>
          <w:szCs w:val="20"/>
        </w:rPr>
        <w:t>З</w:t>
      </w:r>
      <w:r w:rsidRPr="004B5AB3">
        <w:rPr>
          <w:rFonts w:ascii="Tahoma" w:eastAsia="Times New Roman" w:hAnsi="Tahoma" w:cs="Tahoma"/>
          <w:szCs w:val="20"/>
        </w:rPr>
        <w:t xml:space="preserve">адании (Приложение №1 </w:t>
      </w:r>
      <w:r w:rsidRPr="004B5AB3">
        <w:rPr>
          <w:rFonts w:ascii="Tahoma" w:eastAsia="Times New Roman" w:hAnsi="Tahoma" w:cs="Tahoma"/>
          <w:szCs w:val="20"/>
        </w:rPr>
        <w:lastRenderedPageBreak/>
        <w:t xml:space="preserve">к Договору) изменения вносятся Заказчиком в одностороннем порядке </w:t>
      </w:r>
      <w:r w:rsidR="00D851AA" w:rsidRPr="004B5AB3">
        <w:rPr>
          <w:rFonts w:ascii="Tahoma" w:eastAsia="Times New Roman" w:hAnsi="Tahoma" w:cs="Tahoma"/>
          <w:szCs w:val="20"/>
        </w:rPr>
        <w:t>путем направления</w:t>
      </w:r>
      <w:r w:rsidRPr="004B5AB3">
        <w:rPr>
          <w:rFonts w:ascii="Tahoma" w:eastAsia="Times New Roman" w:hAnsi="Tahoma" w:cs="Tahoma"/>
          <w:szCs w:val="20"/>
        </w:rPr>
        <w:t xml:space="preserve"> исполнителю письменного уведомления с соответствующей корректировкой </w:t>
      </w:r>
      <w:r w:rsidR="0069558B" w:rsidRPr="004B5AB3">
        <w:rPr>
          <w:rFonts w:ascii="Tahoma" w:eastAsia="Times New Roman" w:hAnsi="Tahoma" w:cs="Tahoma"/>
          <w:szCs w:val="20"/>
        </w:rPr>
        <w:t>Цены Услуг</w:t>
      </w:r>
      <w:r w:rsidRPr="004B5AB3">
        <w:rPr>
          <w:rFonts w:ascii="Tahoma" w:eastAsia="Times New Roman" w:hAnsi="Tahoma" w:cs="Tahoma"/>
          <w:szCs w:val="20"/>
        </w:rPr>
        <w:t>, с момента получения такого уведомления Договор считается измененным в соответствующей части.</w:t>
      </w:r>
    </w:p>
    <w:permEnd w:id="1140746228"/>
    <w:p w:rsidR="005434E7" w:rsidRPr="004B5AB3" w:rsidRDefault="005434E7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Цена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 (</w:t>
      </w:r>
      <w:r w:rsidR="006955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</w:t>
      </w:r>
      <w:r w:rsidR="00DF48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)</w:t>
      </w:r>
    </w:p>
    <w:p w:rsidR="00DD0379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 w:rsidRPr="004B5AB3">
        <w:rPr>
          <w:rFonts w:ascii="Tahoma" w:hAnsi="Tahoma" w:cs="Tahoma"/>
          <w:szCs w:val="20"/>
        </w:rPr>
        <w:t xml:space="preserve">Цена (стоимость) подлежащих оказанию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по настоящему Договору составляет </w:t>
      </w:r>
      <w:permStart w:id="1625431113" w:edGrp="everyone"/>
      <w:r w:rsidRPr="004B5AB3">
        <w:rPr>
          <w:rFonts w:ascii="Tahoma" w:hAnsi="Tahoma" w:cs="Tahoma"/>
          <w:i/>
          <w:szCs w:val="20"/>
        </w:rPr>
        <w:t>_</w:t>
      </w:r>
      <w:proofErr w:type="gramStart"/>
      <w:r w:rsidRPr="004B5AB3">
        <w:rPr>
          <w:rFonts w:ascii="Tahoma" w:hAnsi="Tahoma" w:cs="Tahoma"/>
          <w:i/>
          <w:szCs w:val="20"/>
        </w:rPr>
        <w:t>_[</w:t>
      </w:r>
      <w:proofErr w:type="gramEnd"/>
      <w:r w:rsidRPr="004B5AB3">
        <w:rPr>
          <w:rFonts w:ascii="Tahoma" w:hAnsi="Tahoma" w:cs="Tahoma"/>
          <w:i/>
          <w:szCs w:val="20"/>
        </w:rPr>
        <w:t>сумма числом без копеек]__ (____________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_____________)</w:t>
      </w:r>
      <w:r w:rsidRPr="004B5AB3">
        <w:rPr>
          <w:rFonts w:ascii="Tahoma" w:hAnsi="Tahoma" w:cs="Tahoma"/>
          <w:szCs w:val="20"/>
        </w:rPr>
        <w:t xml:space="preserve"> рублей ___ </w:t>
      </w:r>
      <w:r w:rsidR="00340FBB" w:rsidRPr="004B5AB3">
        <w:rPr>
          <w:rFonts w:ascii="Tahoma" w:hAnsi="Tahoma" w:cs="Tahoma"/>
          <w:szCs w:val="20"/>
        </w:rPr>
        <w:t>копеек</w:t>
      </w:r>
      <w:r w:rsidRPr="004B5AB3">
        <w:rPr>
          <w:rFonts w:ascii="Tahoma" w:hAnsi="Tahoma" w:cs="Tahoma"/>
          <w:szCs w:val="20"/>
        </w:rPr>
        <w:t>, в том числе НДС (</w:t>
      </w:r>
      <w:r w:rsidR="00555101" w:rsidRPr="00555101">
        <w:rPr>
          <w:rFonts w:ascii="Tahoma" w:hAnsi="Tahoma" w:cs="Tahoma"/>
          <w:szCs w:val="20"/>
        </w:rPr>
        <w:t>2</w:t>
      </w:r>
      <w:r w:rsidR="00555101" w:rsidRPr="00FA1232">
        <w:rPr>
          <w:rFonts w:ascii="Tahoma" w:hAnsi="Tahoma" w:cs="Tahoma"/>
          <w:szCs w:val="20"/>
        </w:rPr>
        <w:t>0</w:t>
      </w:r>
      <w:r w:rsidRPr="004B5AB3">
        <w:rPr>
          <w:rFonts w:ascii="Tahoma" w:hAnsi="Tahoma" w:cs="Tahoma"/>
          <w:szCs w:val="20"/>
        </w:rPr>
        <w:t xml:space="preserve">%) –  </w:t>
      </w:r>
      <w:r w:rsidRPr="004B5AB3">
        <w:rPr>
          <w:rFonts w:ascii="Tahoma" w:hAnsi="Tahoma" w:cs="Tahoma"/>
          <w:i/>
          <w:szCs w:val="20"/>
        </w:rPr>
        <w:t>__</w:t>
      </w:r>
      <w:r w:rsidRPr="004B5AB3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4B5AB3">
        <w:rPr>
          <w:rFonts w:ascii="Tahoma" w:hAnsi="Tahoma" w:cs="Tahoma"/>
          <w:i/>
          <w:szCs w:val="20"/>
        </w:rPr>
        <w:t>_ (_________</w:t>
      </w:r>
      <w:r w:rsidRPr="004B5AB3">
        <w:rPr>
          <w:rFonts w:ascii="Tahoma" w:hAnsi="Tahoma" w:cs="Tahoma"/>
          <w:i/>
          <w:szCs w:val="20"/>
          <w:u w:val="single"/>
        </w:rPr>
        <w:t>[Сумма прописью]</w:t>
      </w:r>
      <w:r w:rsidRPr="004B5AB3">
        <w:rPr>
          <w:rFonts w:ascii="Tahoma" w:hAnsi="Tahoma" w:cs="Tahoma"/>
          <w:i/>
          <w:szCs w:val="20"/>
        </w:rPr>
        <w:t>_________)</w:t>
      </w:r>
      <w:r w:rsidRPr="004B5AB3">
        <w:rPr>
          <w:rFonts w:ascii="Tahoma" w:hAnsi="Tahoma" w:cs="Tahoma"/>
          <w:szCs w:val="20"/>
        </w:rPr>
        <w:t xml:space="preserve"> рублей </w:t>
      </w:r>
      <w:r w:rsidR="00340FBB" w:rsidRPr="004B5AB3">
        <w:rPr>
          <w:rFonts w:ascii="Tahoma" w:hAnsi="Tahoma" w:cs="Tahoma"/>
          <w:szCs w:val="20"/>
        </w:rPr>
        <w:t>00</w:t>
      </w:r>
      <w:r w:rsidR="001972E5" w:rsidRPr="004B5AB3">
        <w:rPr>
          <w:rFonts w:ascii="Tahoma" w:hAnsi="Tahoma" w:cs="Tahoma"/>
          <w:szCs w:val="20"/>
        </w:rPr>
        <w:t xml:space="preserve"> копеек </w:t>
      </w:r>
      <w:r w:rsidRPr="004B5AB3">
        <w:rPr>
          <w:rFonts w:ascii="Tahoma" w:hAnsi="Tahoma" w:cs="Tahoma"/>
          <w:szCs w:val="20"/>
        </w:rPr>
        <w:t>,</w:t>
      </w:r>
      <w:permEnd w:id="1625431113"/>
      <w:r w:rsidRPr="004B5AB3">
        <w:rPr>
          <w:rFonts w:ascii="Tahoma" w:hAnsi="Tahoma" w:cs="Tahoma"/>
          <w:szCs w:val="20"/>
        </w:rPr>
        <w:t xml:space="preserve"> далее по тексту </w:t>
      </w:r>
      <w:r w:rsidRPr="004B5AB3">
        <w:rPr>
          <w:rFonts w:ascii="Tahoma" w:hAnsi="Tahoma" w:cs="Tahoma"/>
          <w:b/>
          <w:szCs w:val="20"/>
        </w:rPr>
        <w:t xml:space="preserve">«Цена </w:t>
      </w:r>
      <w:r w:rsidR="00AB67A1" w:rsidRPr="004B5AB3">
        <w:rPr>
          <w:rFonts w:ascii="Tahoma" w:hAnsi="Tahoma" w:cs="Tahoma"/>
          <w:b/>
          <w:szCs w:val="20"/>
        </w:rPr>
        <w:t>Услуг</w:t>
      </w:r>
      <w:r w:rsidR="000D0523" w:rsidRPr="004B5AB3">
        <w:rPr>
          <w:rFonts w:ascii="Tahoma" w:hAnsi="Tahoma" w:cs="Tahoma"/>
          <w:b/>
          <w:szCs w:val="20"/>
        </w:rPr>
        <w:t xml:space="preserve">» </w:t>
      </w:r>
      <w:permStart w:id="1973423974" w:edGrp="everyone"/>
      <w:r w:rsidR="00291B35">
        <w:rPr>
          <w:rFonts w:ascii="Tahoma" w:hAnsi="Tahoma" w:cs="Tahoma"/>
          <w:szCs w:val="20"/>
        </w:rPr>
        <w:t>и соответствует Приложению №4 "Расчет стоимости оказания услуг</w:t>
      </w:r>
      <w:r w:rsidR="00291B35">
        <w:rPr>
          <w:rFonts w:ascii="Tahoma" w:hAnsi="Tahoma" w:cs="Tahoma"/>
          <w:szCs w:val="20"/>
          <w:lang w:val="en-US"/>
        </w:rPr>
        <w:t>"</w:t>
      </w:r>
      <w:r w:rsidR="000D0523" w:rsidRPr="004B5AB3">
        <w:rPr>
          <w:rFonts w:ascii="Tahoma" w:hAnsi="Tahoma" w:cs="Tahoma"/>
          <w:szCs w:val="20"/>
        </w:rPr>
        <w:t>.</w:t>
      </w:r>
      <w:permEnd w:id="1973423974"/>
      <w:r w:rsidRPr="004B5AB3">
        <w:rPr>
          <w:rFonts w:ascii="Tahoma" w:hAnsi="Tahoma" w:cs="Tahoma"/>
          <w:szCs w:val="20"/>
        </w:rPr>
        <w:t>.</w:t>
      </w:r>
      <w:bookmarkEnd w:id="1"/>
      <w:r w:rsidRPr="004B5AB3">
        <w:rPr>
          <w:rFonts w:ascii="Tahoma" w:hAnsi="Tahoma" w:cs="Tahoma"/>
          <w:szCs w:val="20"/>
        </w:rPr>
        <w:t xml:space="preserve"> </w:t>
      </w:r>
    </w:p>
    <w:p w:rsidR="00A6561A" w:rsidRPr="004B5AB3" w:rsidRDefault="00A6561A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включает накладные, </w:t>
      </w:r>
      <w:permStart w:id="489773072" w:edGrp="everyone"/>
      <w:r w:rsidRPr="004B5AB3">
        <w:rPr>
          <w:rFonts w:ascii="Tahoma" w:hAnsi="Tahoma" w:cs="Tahoma"/>
          <w:i/>
          <w:szCs w:val="20"/>
        </w:rPr>
        <w:t>командировочные расходы, транспортные расходы</w:t>
      </w:r>
      <w:r w:rsidRPr="004B5AB3">
        <w:rPr>
          <w:rFonts w:ascii="Tahoma" w:hAnsi="Tahoma" w:cs="Tahoma"/>
          <w:szCs w:val="20"/>
        </w:rPr>
        <w:t>,</w:t>
      </w:r>
      <w:permEnd w:id="489773072"/>
      <w:r w:rsidRPr="004B5AB3">
        <w:rPr>
          <w:rFonts w:ascii="Tahoma" w:hAnsi="Tahoma" w:cs="Tahoma"/>
          <w:szCs w:val="20"/>
        </w:rPr>
        <w:t xml:space="preserve"> компенсацию издержек Исполнителя </w:t>
      </w:r>
      <w:r w:rsidR="00716155"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="00716155" w:rsidRPr="004B5AB3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и причитающееся ему вознаграждение.</w:t>
      </w:r>
    </w:p>
    <w:p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является фиксированной (твердой) и изменению не подлежит</w:t>
      </w:r>
      <w:r w:rsidR="00AB67A1" w:rsidRPr="004B5AB3">
        <w:rPr>
          <w:rFonts w:ascii="Tahoma" w:hAnsi="Tahoma" w:cs="Tahoma"/>
          <w:szCs w:val="20"/>
        </w:rPr>
        <w:t xml:space="preserve"> за исключением случаев</w:t>
      </w:r>
      <w:r w:rsidR="00D86636"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:rsidR="00D20FA0" w:rsidRPr="004B5AB3" w:rsidRDefault="00D20FA0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721964614" w:edGrp="everyone"/>
      <w:permEnd w:id="1721964614"/>
    </w:p>
    <w:p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:rsidR="00DD41E3" w:rsidRPr="00647089" w:rsidRDefault="00424931" w:rsidP="00647089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r w:rsidRPr="004B5AB3">
        <w:rPr>
          <w:rFonts w:ascii="Tahoma" w:hAnsi="Tahoma" w:cs="Tahoma"/>
          <w:bCs/>
          <w:color w:val="000000"/>
          <w:szCs w:val="20"/>
        </w:rPr>
        <w:t xml:space="preserve">Расчет за оказанные </w:t>
      </w:r>
      <w:r w:rsidR="00DF488B" w:rsidRPr="004B5AB3">
        <w:rPr>
          <w:rFonts w:ascii="Tahoma" w:hAnsi="Tahoma" w:cs="Tahoma"/>
          <w:bCs/>
          <w:color w:val="000000"/>
          <w:szCs w:val="20"/>
        </w:rPr>
        <w:t>Услуг</w:t>
      </w:r>
      <w:r w:rsidRPr="004B5AB3">
        <w:rPr>
          <w:rFonts w:ascii="Tahoma" w:hAnsi="Tahoma" w:cs="Tahoma"/>
          <w:bCs/>
          <w:color w:val="000000"/>
          <w:szCs w:val="20"/>
        </w:rPr>
        <w:t>и производится</w:t>
      </w:r>
      <w:r w:rsidR="00DD41E3">
        <w:rPr>
          <w:rFonts w:ascii="Tahoma" w:hAnsi="Tahoma" w:cs="Tahoma"/>
          <w:bCs/>
          <w:color w:val="000000"/>
          <w:szCs w:val="20"/>
        </w:rPr>
        <w:t xml:space="preserve"> </w:t>
      </w:r>
      <w:permStart w:id="1574516928" w:edGrp="everyone"/>
      <w:r w:rsidR="00DD41E3">
        <w:rPr>
          <w:rFonts w:ascii="Tahoma" w:hAnsi="Tahoma" w:cs="Tahoma"/>
          <w:bCs/>
          <w:color w:val="000000"/>
          <w:szCs w:val="20"/>
        </w:rPr>
        <w:t>в следующем порядке:</w:t>
      </w:r>
      <w:r w:rsidR="00DD41E3">
        <w:rPr>
          <w:rFonts w:ascii="Tahoma" w:eastAsia="Times New Roman" w:hAnsi="Tahoma" w:cs="Tahoma"/>
          <w:szCs w:val="20"/>
        </w:rPr>
        <w:t xml:space="preserve"> </w:t>
      </w:r>
    </w:p>
    <w:p w:rsidR="00BA459B" w:rsidRPr="00647089" w:rsidRDefault="00E90CBC" w:rsidP="00647089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E90CBC">
        <w:rPr>
          <w:rFonts w:ascii="Tahoma" w:hAnsi="Tahoma" w:cs="Tahoma"/>
          <w:bCs/>
          <w:color w:val="000000"/>
          <w:szCs w:val="20"/>
        </w:rPr>
        <w:t>окончательный расчёт за оказанные Услуги, с отсрочкой не менее 60 и не более 90 календарных дней с даты подписания Сторонами акта сдачи-приемки оказанных услуг</w:t>
      </w:r>
      <w:r w:rsidR="0061354D" w:rsidRPr="00DD41E3">
        <w:rPr>
          <w:rFonts w:ascii="Tahoma" w:eastAsia="Times New Roman" w:hAnsi="Tahoma" w:cs="Tahoma"/>
          <w:szCs w:val="20"/>
        </w:rPr>
        <w:t xml:space="preserve">, при условии </w:t>
      </w:r>
      <w:r w:rsidR="00DD0379" w:rsidRPr="00DD41E3">
        <w:rPr>
          <w:rFonts w:ascii="Tahoma" w:eastAsia="Times New Roman" w:hAnsi="Tahoma" w:cs="Tahoma"/>
          <w:szCs w:val="20"/>
        </w:rPr>
        <w:t xml:space="preserve">представления </w:t>
      </w:r>
      <w:r w:rsidR="00E31764" w:rsidRPr="00DD41E3">
        <w:rPr>
          <w:rFonts w:ascii="Tahoma" w:eastAsia="Times New Roman" w:hAnsi="Tahoma" w:cs="Tahoma"/>
          <w:szCs w:val="20"/>
        </w:rPr>
        <w:t>Исполнителем</w:t>
      </w:r>
      <w:r w:rsidR="00DD0379" w:rsidRPr="00DD41E3">
        <w:rPr>
          <w:rFonts w:ascii="Tahoma" w:eastAsia="Times New Roman" w:hAnsi="Tahoma" w:cs="Tahoma"/>
          <w:szCs w:val="20"/>
        </w:rPr>
        <w:t xml:space="preserve"> следующих документов: </w:t>
      </w:r>
    </w:p>
    <w:p w:rsidR="00F911EB" w:rsidRDefault="00E90CBC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а</w:t>
      </w:r>
      <w:r w:rsidR="00BA459B" w:rsidRPr="004B5AB3">
        <w:rPr>
          <w:rFonts w:ascii="Tahoma" w:eastAsia="Times New Roman" w:hAnsi="Tahoma" w:cs="Tahoma"/>
          <w:szCs w:val="20"/>
        </w:rPr>
        <w:t>) акта сдачи-приемки оказанных услуг</w:t>
      </w:r>
      <w:r>
        <w:rPr>
          <w:rFonts w:ascii="Tahoma" w:eastAsia="Times New Roman" w:hAnsi="Tahoma" w:cs="Tahoma"/>
          <w:szCs w:val="20"/>
        </w:rPr>
        <w:t xml:space="preserve">, </w:t>
      </w:r>
      <w:r w:rsidR="00BA459B" w:rsidRPr="004B5AB3">
        <w:rPr>
          <w:rFonts w:ascii="Tahoma" w:eastAsia="Times New Roman" w:hAnsi="Tahoma" w:cs="Tahoma"/>
          <w:szCs w:val="20"/>
        </w:rPr>
        <w:t>подписанного Сторонами;</w:t>
      </w:r>
    </w:p>
    <w:p w:rsidR="00BA459B" w:rsidRPr="004B5AB3" w:rsidRDefault="00F911EB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б) счета-фактуры;</w:t>
      </w:r>
    </w:p>
    <w:p w:rsidR="00523BD2" w:rsidRPr="004B5AB3" w:rsidRDefault="00F911EB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в</w:t>
      </w:r>
      <w:r w:rsidR="00523BD2" w:rsidRPr="004B5AB3">
        <w:rPr>
          <w:rFonts w:ascii="Tahoma" w:eastAsia="Times New Roman" w:hAnsi="Tahoma" w:cs="Tahoma"/>
          <w:szCs w:val="20"/>
        </w:rPr>
        <w:t>) отчет</w:t>
      </w:r>
      <w:r w:rsidR="00E90CBC">
        <w:rPr>
          <w:rFonts w:ascii="Tahoma" w:eastAsia="Times New Roman" w:hAnsi="Tahoma" w:cs="Tahoma"/>
          <w:szCs w:val="20"/>
        </w:rPr>
        <w:t xml:space="preserve"> об</w:t>
      </w:r>
      <w:r w:rsidR="00E90CBC" w:rsidRPr="00BD18E6">
        <w:rPr>
          <w:rFonts w:ascii="Tahoma" w:hAnsi="Tahoma" w:cs="Tahoma"/>
          <w:color w:val="000000" w:themeColor="text1"/>
        </w:rPr>
        <w:t xml:space="preserve"> объемах оказанных услуг</w:t>
      </w:r>
    </w:p>
    <w:p w:rsidR="00992108" w:rsidRDefault="00BA459B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путем перечисления денежных средств на расчетный счет Исполнителя или </w:t>
      </w:r>
      <w:r w:rsidR="005142E4" w:rsidRPr="004B5AB3">
        <w:rPr>
          <w:rFonts w:ascii="Tahoma" w:eastAsia="Times New Roman" w:hAnsi="Tahoma" w:cs="Tahoma"/>
          <w:szCs w:val="20"/>
        </w:rPr>
        <w:t>иным</w:t>
      </w:r>
      <w:r w:rsidR="005142E4">
        <w:rPr>
          <w:rFonts w:ascii="Tahoma" w:eastAsia="Times New Roman" w:hAnsi="Tahoma" w:cs="Tahoma"/>
          <w:szCs w:val="20"/>
        </w:rPr>
        <w:t xml:space="preserve">и </w:t>
      </w:r>
      <w:r w:rsidR="005142E4" w:rsidRPr="004B5AB3">
        <w:rPr>
          <w:rFonts w:ascii="Tahoma" w:eastAsia="Times New Roman" w:hAnsi="Tahoma" w:cs="Tahoma"/>
          <w:szCs w:val="20"/>
        </w:rPr>
        <w:t>способами,</w:t>
      </w:r>
      <w:r w:rsidR="00BB2482" w:rsidRPr="004B5AB3">
        <w:rPr>
          <w:rFonts w:ascii="Tahoma" w:eastAsia="Times New Roman" w:hAnsi="Tahoma" w:cs="Tahoma"/>
          <w:szCs w:val="20"/>
        </w:rPr>
        <w:t xml:space="preserve"> не противоречащими законодательству РФ</w:t>
      </w:r>
      <w:r w:rsidR="00E90CBC">
        <w:rPr>
          <w:rFonts w:ascii="Tahoma" w:eastAsia="Times New Roman" w:hAnsi="Tahoma" w:cs="Tahoma"/>
          <w:szCs w:val="20"/>
        </w:rPr>
        <w:t>.</w:t>
      </w:r>
      <w:r w:rsidR="00BB2482" w:rsidRPr="004B5AB3">
        <w:rPr>
          <w:rFonts w:ascii="Tahoma" w:eastAsia="Times New Roman" w:hAnsi="Tahoma" w:cs="Tahoma"/>
          <w:i/>
          <w:szCs w:val="20"/>
        </w:rPr>
        <w:t xml:space="preserve"> </w:t>
      </w:r>
    </w:p>
    <w:p w:rsidR="00992108" w:rsidRPr="00135186" w:rsidRDefault="00992108" w:rsidP="00992108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b/>
          <w:color w:val="FF0000"/>
          <w:szCs w:val="20"/>
        </w:rPr>
      </w:pPr>
      <w:r w:rsidRPr="001F263B">
        <w:rPr>
          <w:rFonts w:ascii="Tahoma" w:eastAsia="Times New Roman" w:hAnsi="Tahoma" w:cs="Tahoma"/>
          <w:b/>
          <w:color w:val="FF0000"/>
          <w:szCs w:val="20"/>
        </w:rPr>
        <w:t xml:space="preserve">В случае заключения Договора с СМСП </w:t>
      </w:r>
      <w:proofErr w:type="spellStart"/>
      <w:r>
        <w:rPr>
          <w:rFonts w:ascii="Tahoma" w:eastAsia="Times New Roman" w:hAnsi="Tahoma" w:cs="Tahoma"/>
          <w:b/>
          <w:color w:val="FF0000"/>
          <w:szCs w:val="20"/>
        </w:rPr>
        <w:t>п.п</w:t>
      </w:r>
      <w:proofErr w:type="spellEnd"/>
      <w:r>
        <w:rPr>
          <w:rFonts w:ascii="Tahoma" w:eastAsia="Times New Roman" w:hAnsi="Tahoma" w:cs="Tahoma"/>
          <w:b/>
          <w:color w:val="FF0000"/>
          <w:szCs w:val="20"/>
        </w:rPr>
        <w:t xml:space="preserve">. </w:t>
      </w:r>
      <w:r>
        <w:rPr>
          <w:rFonts w:ascii="Tahoma" w:eastAsia="Times New Roman" w:hAnsi="Tahoma" w:cs="Tahoma"/>
          <w:b/>
          <w:color w:val="FF0000"/>
          <w:szCs w:val="20"/>
          <w:lang w:val="en-US"/>
        </w:rPr>
        <w:t>b</w:t>
      </w:r>
      <w:r>
        <w:rPr>
          <w:rFonts w:ascii="Tahoma" w:eastAsia="Times New Roman" w:hAnsi="Tahoma" w:cs="Tahoma"/>
          <w:b/>
          <w:color w:val="FF0000"/>
          <w:szCs w:val="20"/>
        </w:rPr>
        <w:t>) п.</w:t>
      </w:r>
      <w:r w:rsidRPr="001F263B">
        <w:rPr>
          <w:rFonts w:ascii="Tahoma" w:eastAsia="Times New Roman" w:hAnsi="Tahoma" w:cs="Tahoma"/>
          <w:b/>
          <w:color w:val="FF0000"/>
          <w:szCs w:val="20"/>
        </w:rPr>
        <w:t>3.1. излагается в следующей редакции:</w:t>
      </w:r>
      <w:r>
        <w:rPr>
          <w:rFonts w:ascii="Tahoma" w:hAnsi="Tahoma" w:cs="Tahoma"/>
        </w:rPr>
        <w:t xml:space="preserve"> </w:t>
      </w:r>
    </w:p>
    <w:p w:rsidR="00E90CBC" w:rsidRDefault="009D6B68" w:rsidP="009D6B68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Cs/>
          <w:color w:val="000000"/>
          <w:szCs w:val="20"/>
        </w:rPr>
        <w:t xml:space="preserve">окончательный расчёт </w:t>
      </w:r>
      <w:r w:rsidR="005142E4">
        <w:rPr>
          <w:rFonts w:ascii="Tahoma" w:hAnsi="Tahoma" w:cs="Tahoma"/>
          <w:bCs/>
          <w:color w:val="000000" w:themeColor="text1"/>
          <w:szCs w:val="20"/>
        </w:rPr>
        <w:t>за оказанные Услуги,</w:t>
      </w:r>
      <w:r w:rsidRPr="00214560">
        <w:rPr>
          <w:rFonts w:ascii="Tahoma" w:hAnsi="Tahoma" w:cs="Tahoma"/>
          <w:bCs/>
          <w:color w:val="000000" w:themeColor="text1"/>
          <w:szCs w:val="20"/>
        </w:rPr>
        <w:t xml:space="preserve"> производится </w:t>
      </w:r>
      <w:r w:rsidRPr="00214560">
        <w:rPr>
          <w:rFonts w:ascii="Tahoma" w:hAnsi="Tahoma" w:cs="Tahoma"/>
          <w:color w:val="000000" w:themeColor="text1"/>
        </w:rPr>
        <w:t xml:space="preserve">в течение </w:t>
      </w:r>
      <w:r w:rsidR="00E461D0">
        <w:rPr>
          <w:rFonts w:ascii="Tahoma" w:hAnsi="Tahoma" w:cs="Tahoma"/>
          <w:color w:val="000000" w:themeColor="text1"/>
        </w:rPr>
        <w:t>7</w:t>
      </w:r>
      <w:r w:rsidRPr="00214560">
        <w:rPr>
          <w:rFonts w:ascii="Tahoma" w:hAnsi="Tahoma" w:cs="Tahoma"/>
          <w:color w:val="000000" w:themeColor="text1"/>
        </w:rPr>
        <w:t xml:space="preserve">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</w:t>
      </w:r>
      <w:r w:rsidRPr="00C14502">
        <w:rPr>
          <w:rFonts w:ascii="Tahoma" w:hAnsi="Tahoma" w:cs="Tahoma"/>
          <w:color w:val="000000" w:themeColor="text1"/>
        </w:rPr>
        <w:t>, не прот</w:t>
      </w:r>
      <w:r w:rsidR="00E90CBC">
        <w:rPr>
          <w:rFonts w:ascii="Tahoma" w:hAnsi="Tahoma" w:cs="Tahoma"/>
          <w:color w:val="000000" w:themeColor="text1"/>
        </w:rPr>
        <w:t>иворечащими законодательству РФ.</w:t>
      </w:r>
    </w:p>
    <w:p w:rsidR="00E90CBC" w:rsidRPr="00E90CBC" w:rsidRDefault="009D6B68" w:rsidP="009C4A2A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i/>
          <w:szCs w:val="20"/>
        </w:rPr>
        <w:lastRenderedPageBreak/>
        <w:t xml:space="preserve"> </w:t>
      </w:r>
      <w:r w:rsidR="00E90CBC">
        <w:rPr>
          <w:rFonts w:ascii="Tahoma" w:eastAsia="Times New Roman" w:hAnsi="Tahoma" w:cs="Tahoma"/>
          <w:szCs w:val="20"/>
        </w:rPr>
        <w:t>Отчетным периодом является месяц.</w:t>
      </w:r>
    </w:p>
    <w:permEnd w:id="1574516928"/>
    <w:p w:rsidR="00BA459B" w:rsidRPr="004B5AB3" w:rsidRDefault="00716155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 xml:space="preserve">; б) получения </w:t>
      </w:r>
      <w:r w:rsidR="00E31764" w:rsidRPr="004B5AB3">
        <w:rPr>
          <w:rFonts w:ascii="Tahoma" w:eastAsia="Times New Roman" w:hAnsi="Tahoma" w:cs="Tahoma"/>
          <w:szCs w:val="20"/>
        </w:rPr>
        <w:t>Исполнителем</w:t>
      </w:r>
      <w:r w:rsidRPr="004B5AB3">
        <w:rPr>
          <w:rFonts w:ascii="Tahoma" w:eastAsia="Times New Roman" w:hAnsi="Tahoma" w:cs="Tahoma"/>
          <w:szCs w:val="20"/>
        </w:rPr>
        <w:t xml:space="preserve">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</w:t>
      </w:r>
      <w:permStart w:id="1126570043" w:edGrp="everyone"/>
      <w:permEnd w:id="1126570043"/>
      <w:r w:rsidRPr="004B5AB3">
        <w:rPr>
          <w:rFonts w:ascii="Tahoma" w:eastAsia="Times New Roman" w:hAnsi="Tahoma" w:cs="Tahoma"/>
          <w:szCs w:val="20"/>
        </w:rPr>
        <w:t>.</w:t>
      </w:r>
    </w:p>
    <w:p w:rsidR="00AB67A1" w:rsidRPr="009D6B68" w:rsidRDefault="00AB67A1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</w:t>
      </w:r>
      <w:r w:rsidR="00DB2B9A" w:rsidRPr="004B5AB3">
        <w:rPr>
          <w:rFonts w:ascii="Tahoma" w:eastAsia="Times New Roman" w:hAnsi="Tahoma" w:cs="Tahoma"/>
          <w:szCs w:val="20"/>
        </w:rPr>
        <w:t xml:space="preserve">обязательства по оказанию Услуги </w:t>
      </w:r>
      <w:permStart w:id="985744392" w:edGrp="everyone"/>
      <w:permEnd w:id="985744392"/>
      <w:r w:rsidR="00992108" w:rsidRPr="009D6B68">
        <w:rPr>
          <w:rFonts w:ascii="Tahoma" w:eastAsia="Times New Roman" w:hAnsi="Tahoma" w:cs="Tahoma"/>
          <w:szCs w:val="20"/>
        </w:rPr>
        <w:t xml:space="preserve"> </w:t>
      </w:r>
      <w:permStart w:id="1125465096" w:edGrp="everyone"/>
      <w:r w:rsidR="00992108" w:rsidRPr="009D6B68">
        <w:rPr>
          <w:rFonts w:ascii="Tahoma" w:eastAsia="Times New Roman" w:hAnsi="Tahoma" w:cs="Tahoma"/>
          <w:szCs w:val="20"/>
        </w:rPr>
        <w:t xml:space="preserve"> по предоставлению полного комплекта документов, для соответствующего платежа в соответствии с п. 3.1. Договора.</w:t>
      </w:r>
    </w:p>
    <w:p w:rsidR="00BA459B" w:rsidRPr="004B5AB3" w:rsidRDefault="00BA459B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D6B68">
        <w:rPr>
          <w:rFonts w:ascii="Tahoma" w:eastAsia="Times New Roman" w:hAnsi="Tahoma" w:cs="Tahoma"/>
          <w:szCs w:val="20"/>
        </w:rPr>
        <w:t xml:space="preserve">В каждом </w:t>
      </w:r>
      <w:r w:rsidRPr="004B5AB3">
        <w:rPr>
          <w:rFonts w:ascii="Tahoma" w:eastAsia="Times New Roman" w:hAnsi="Tahoma" w:cs="Tahoma"/>
          <w:szCs w:val="20"/>
        </w:rPr>
        <w:t>из следующих случаев:</w:t>
      </w:r>
    </w:p>
    <w:p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нарушение </w:t>
      </w:r>
      <w:r w:rsidR="00E31764" w:rsidRPr="004B5AB3">
        <w:rPr>
          <w:rFonts w:ascii="Tahoma" w:eastAsia="Times New Roman" w:hAnsi="Tahoma" w:cs="Tahoma"/>
          <w:szCs w:val="20"/>
        </w:rPr>
        <w:t>Исполнителем</w:t>
      </w:r>
      <w:r w:rsidRPr="004B5AB3">
        <w:rPr>
          <w:rFonts w:ascii="Tahoma" w:eastAsia="Times New Roman" w:hAnsi="Tahoma" w:cs="Tahoma"/>
          <w:szCs w:val="20"/>
        </w:rPr>
        <w:t xml:space="preserve"> обязательств по настоящему Договору, в том числе сроков </w:t>
      </w:r>
      <w:r w:rsidR="009B4CA3" w:rsidRPr="004B5AB3">
        <w:rPr>
          <w:rFonts w:ascii="Tahoma" w:eastAsia="Times New Roman" w:hAnsi="Tahoma" w:cs="Tahoma"/>
          <w:szCs w:val="20"/>
        </w:rPr>
        <w:t>оказания</w:t>
      </w:r>
      <w:r w:rsidR="00CE4032" w:rsidRPr="004B5AB3">
        <w:rPr>
          <w:rFonts w:ascii="Tahoma" w:eastAsia="Times New Roman" w:hAnsi="Tahoma" w:cs="Tahoma"/>
          <w:szCs w:val="20"/>
        </w:rPr>
        <w:t xml:space="preserve"> Услуг</w:t>
      </w:r>
      <w:r w:rsidRPr="004B5AB3">
        <w:rPr>
          <w:rFonts w:ascii="Tahoma" w:eastAsia="Times New Roman" w:hAnsi="Tahoma" w:cs="Tahoma"/>
          <w:szCs w:val="20"/>
        </w:rPr>
        <w:t>;</w:t>
      </w:r>
    </w:p>
    <w:p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наличие Недостатков, нарушение сроков устранения Недостатков и/или не устранения </w:t>
      </w:r>
      <w:r w:rsidR="00E31764" w:rsidRPr="004B5AB3">
        <w:rPr>
          <w:rFonts w:ascii="Tahoma" w:eastAsia="Times New Roman" w:hAnsi="Tahoma" w:cs="Tahoma"/>
          <w:szCs w:val="20"/>
        </w:rPr>
        <w:t>Исполнителем</w:t>
      </w:r>
      <w:r w:rsidRPr="004B5AB3">
        <w:rPr>
          <w:rFonts w:ascii="Tahoma" w:eastAsia="Times New Roman" w:hAnsi="Tahoma" w:cs="Tahoma"/>
          <w:szCs w:val="20"/>
        </w:rPr>
        <w:t xml:space="preserve"> Недостатков и/или замечаний Заказчика</w:t>
      </w:r>
      <w:r w:rsidR="0009562A" w:rsidRPr="004B5AB3">
        <w:rPr>
          <w:rFonts w:ascii="Tahoma" w:eastAsia="Times New Roman" w:hAnsi="Tahoma" w:cs="Tahoma"/>
          <w:szCs w:val="20"/>
        </w:rPr>
        <w:t>, либо Специализированных организаций</w:t>
      </w:r>
      <w:r w:rsidRPr="004B5AB3">
        <w:rPr>
          <w:rFonts w:ascii="Tahoma" w:eastAsia="Times New Roman" w:hAnsi="Tahoma" w:cs="Tahoma"/>
          <w:szCs w:val="20"/>
        </w:rPr>
        <w:t>;</w:t>
      </w:r>
    </w:p>
    <w:p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случае обнаружения или заявления на результат </w:t>
      </w:r>
      <w:r w:rsidR="00CE4032" w:rsidRPr="004B5AB3">
        <w:rPr>
          <w:rFonts w:ascii="Tahoma" w:eastAsia="Times New Roman" w:hAnsi="Tahoma" w:cs="Tahoma"/>
          <w:szCs w:val="20"/>
        </w:rPr>
        <w:t>оказанных Услуг</w:t>
      </w:r>
      <w:r w:rsidR="0009562A" w:rsidRPr="004B5AB3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eastAsia="Times New Roman" w:hAnsi="Tahoma" w:cs="Tahoma"/>
          <w:szCs w:val="20"/>
        </w:rPr>
        <w:t>прав третьих лиц;</w:t>
      </w:r>
    </w:p>
    <w:p w:rsidR="00BA459B" w:rsidRPr="004B5AB3" w:rsidRDefault="00BA459B" w:rsidP="004B5AB3">
      <w:pPr>
        <w:pStyle w:val="afff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:rsidR="00BA459B" w:rsidRPr="004B5AB3" w:rsidRDefault="00283E00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</w:t>
      </w:r>
      <w:r w:rsidR="0009562A" w:rsidRPr="004B5AB3">
        <w:rPr>
          <w:rFonts w:ascii="Tahoma" w:eastAsia="Times New Roman" w:hAnsi="Tahoma" w:cs="Tahoma"/>
          <w:szCs w:val="20"/>
        </w:rPr>
        <w:t>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ermEnd w:id="1125465096"/>
    <w:p w:rsidR="00DD1488" w:rsidRPr="004B5AB3" w:rsidRDefault="00DD1488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:rsidR="000435A1" w:rsidRPr="004B5AB3" w:rsidRDefault="000435A1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Исполнитель обязуется </w:t>
      </w:r>
      <w:permStart w:id="1398817771" w:edGrp="everyone"/>
      <w:r w:rsidRPr="004B5AB3">
        <w:rPr>
          <w:rFonts w:ascii="Tahoma" w:eastAsia="Times New Roman" w:hAnsi="Tahoma" w:cs="Tahoma"/>
          <w:szCs w:val="20"/>
        </w:rPr>
        <w:t xml:space="preserve">в течение </w:t>
      </w:r>
      <w:r w:rsidR="005113BA">
        <w:rPr>
          <w:rFonts w:ascii="Tahoma" w:eastAsia="Times New Roman" w:hAnsi="Tahoma" w:cs="Tahoma"/>
          <w:szCs w:val="20"/>
        </w:rPr>
        <w:t>10</w:t>
      </w:r>
      <w:r w:rsidRPr="004B5AB3">
        <w:rPr>
          <w:rFonts w:ascii="Tahoma" w:eastAsia="Times New Roman" w:hAnsi="Tahoma" w:cs="Tahoma"/>
          <w:szCs w:val="20"/>
        </w:rPr>
        <w:t xml:space="preserve"> дней по истечении месяца, в котором были оказаны Услуги</w:t>
      </w:r>
      <w:r w:rsidR="0061354D" w:rsidRPr="004B5AB3">
        <w:rPr>
          <w:rFonts w:ascii="Tahoma" w:eastAsia="Times New Roman" w:hAnsi="Tahoma" w:cs="Tahoma"/>
          <w:szCs w:val="20"/>
        </w:rPr>
        <w:t>/по запросам Заказчика</w:t>
      </w:r>
      <w:r w:rsidRPr="004B5AB3">
        <w:rPr>
          <w:rFonts w:ascii="Tahoma" w:eastAsia="Times New Roman" w:hAnsi="Tahoma" w:cs="Tahoma"/>
          <w:szCs w:val="20"/>
        </w:rPr>
        <w:t xml:space="preserve">, </w:t>
      </w:r>
      <w:permEnd w:id="1398817771"/>
      <w:r w:rsidRPr="004B5AB3">
        <w:rPr>
          <w:rFonts w:ascii="Tahoma" w:eastAsia="Times New Roman" w:hAnsi="Tahoma" w:cs="Tahoma"/>
          <w:szCs w:val="20"/>
        </w:rPr>
        <w:t>предоставлять Заказчику следующую информацию:</w:t>
      </w:r>
    </w:p>
    <w:p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permStart w:id="136729365" w:edGrp="everyone"/>
      <w:permEnd w:id="136729365"/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lastRenderedPageBreak/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DD1488" w:rsidRPr="004B5AB3" w:rsidRDefault="00DD1488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DD1488" w:rsidRPr="004B5AB3" w:rsidRDefault="00DD1488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</w:t>
      </w:r>
      <w:permStart w:id="1483429889" w:edGrp="everyone"/>
      <w:r w:rsidR="005113BA">
        <w:rPr>
          <w:rFonts w:ascii="Tahoma" w:eastAsia="Times New Roman" w:hAnsi="Tahoma" w:cs="Tahoma"/>
          <w:szCs w:val="20"/>
        </w:rPr>
        <w:t>6</w:t>
      </w:r>
      <w:r w:rsidRPr="004B5AB3">
        <w:rPr>
          <w:rFonts w:ascii="Tahoma" w:eastAsia="Times New Roman" w:hAnsi="Tahoma" w:cs="Tahoma"/>
          <w:szCs w:val="20"/>
        </w:rPr>
        <w:t>.</w:t>
      </w:r>
      <w:permEnd w:id="1483429889"/>
      <w:r w:rsidRPr="004B5AB3">
        <w:rPr>
          <w:rFonts w:ascii="Tahoma" w:eastAsia="Times New Roman" w:hAnsi="Tahoma" w:cs="Tahoma"/>
          <w:szCs w:val="20"/>
        </w:rPr>
        <w:t xml:space="preserve"> Договора, сохраняются за Исполнителем после окончания срока действия Договора в отношении услуг, оказанных по Договору</w:t>
      </w:r>
      <w:r w:rsidR="0061354D" w:rsidRPr="004B5AB3">
        <w:rPr>
          <w:rFonts w:ascii="Tahoma" w:eastAsia="Times New Roman" w:hAnsi="Tahoma" w:cs="Tahoma"/>
          <w:szCs w:val="20"/>
        </w:rPr>
        <w:t>.</w:t>
      </w:r>
    </w:p>
    <w:p w:rsidR="0061354D" w:rsidRPr="00E64A1F" w:rsidRDefault="0061354D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61354D" w:rsidRPr="00E64A1F" w:rsidRDefault="0061354D" w:rsidP="00E64A1F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 xml:space="preserve"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</w:t>
      </w:r>
      <w:permStart w:id="1041193163" w:edGrp="everyone"/>
      <w:r w:rsidRPr="00E64A1F">
        <w:rPr>
          <w:rFonts w:ascii="Tahoma" w:hAnsi="Tahoma" w:cs="Tahoma"/>
          <w:color w:val="000000"/>
          <w:szCs w:val="20"/>
        </w:rPr>
        <w:t>ст.395</w:t>
      </w:r>
      <w:permEnd w:id="1041193163"/>
      <w:r w:rsidRPr="00E64A1F">
        <w:rPr>
          <w:rFonts w:ascii="Tahoma" w:hAnsi="Tahoma" w:cs="Tahoma"/>
          <w:color w:val="000000"/>
          <w:szCs w:val="20"/>
        </w:rPr>
        <w:t xml:space="preserve">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FA29A2" w:rsidRPr="004B5AB3" w:rsidRDefault="00FA29A2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Срок оказания </w:t>
      </w:r>
      <w:r w:rsidR="00DF48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Услуг</w:t>
      </w:r>
    </w:p>
    <w:p w:rsidR="00283E00" w:rsidRPr="004B5AB3" w:rsidRDefault="00283E00" w:rsidP="004B5AB3">
      <w:pPr>
        <w:widowControl w:val="0"/>
        <w:numPr>
          <w:ilvl w:val="1"/>
          <w:numId w:val="5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:rsidR="00283E00" w:rsidRPr="005113BA" w:rsidRDefault="00283E00" w:rsidP="004B5AB3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1205800648" w:edGrp="everyone"/>
      <w:r w:rsidRPr="004B5AB3">
        <w:rPr>
          <w:rFonts w:ascii="Tahoma" w:hAnsi="Tahoma" w:cs="Tahoma"/>
          <w:szCs w:val="20"/>
        </w:rPr>
        <w:t xml:space="preserve">Общий срок оказания Услуг </w:t>
      </w:r>
      <w:r w:rsidR="005113BA" w:rsidRPr="0067579B">
        <w:rPr>
          <w:rFonts w:ascii="Tahoma" w:hAnsi="Tahoma" w:cs="Tahoma"/>
          <w:szCs w:val="20"/>
        </w:rPr>
        <w:t>в течение 12 календарных месяцев с момента подписания договора</w:t>
      </w:r>
      <w:r w:rsidR="005113BA">
        <w:rPr>
          <w:rFonts w:ascii="Tahoma" w:hAnsi="Tahoma" w:cs="Tahoma"/>
          <w:szCs w:val="20"/>
        </w:rPr>
        <w:t>.</w:t>
      </w:r>
    </w:p>
    <w:permEnd w:id="1205800648"/>
    <w:p w:rsidR="00283E00" w:rsidRPr="004B5AB3" w:rsidRDefault="00283E0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 указанными в пункте 4.1 настоящего Договора.</w:t>
      </w:r>
    </w:p>
    <w:p w:rsidR="00283E00" w:rsidRPr="004B5AB3" w:rsidRDefault="00283E0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050638562" w:edGrp="everyone"/>
      <w:r w:rsidRPr="004B5AB3">
        <w:rPr>
          <w:rFonts w:ascii="Tahoma" w:hAnsi="Tahoma" w:cs="Tahoma"/>
          <w:i/>
          <w:szCs w:val="20"/>
        </w:rPr>
        <w:t>Заказчик</w:t>
      </w:r>
      <w:r w:rsidR="00904FC4">
        <w:rPr>
          <w:rFonts w:ascii="Tahoma" w:hAnsi="Tahoma" w:cs="Tahoma"/>
          <w:i/>
          <w:szCs w:val="20"/>
        </w:rPr>
        <w:t xml:space="preserve"> </w:t>
      </w:r>
      <w:r w:rsidRPr="004B5AB3">
        <w:rPr>
          <w:rFonts w:ascii="Tahoma" w:hAnsi="Tahoma" w:cs="Tahoma"/>
          <w:i/>
          <w:szCs w:val="20"/>
        </w:rPr>
        <w:t>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</w:t>
      </w:r>
      <w:r w:rsidRPr="004B5AB3">
        <w:rPr>
          <w:rFonts w:ascii="Tahoma" w:hAnsi="Tahoma" w:cs="Tahoma"/>
          <w:szCs w:val="20"/>
        </w:rPr>
        <w:t>.</w:t>
      </w:r>
    </w:p>
    <w:permEnd w:id="1050638562"/>
    <w:p w:rsidR="00283E00" w:rsidRPr="004B5AB3" w:rsidRDefault="00283E0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</w:t>
      </w:r>
      <w:r w:rsidRPr="004B5AB3">
        <w:rPr>
          <w:rFonts w:ascii="Tahoma" w:hAnsi="Tahoma" w:cs="Tahoma"/>
          <w:szCs w:val="20"/>
        </w:rPr>
        <w:lastRenderedPageBreak/>
        <w:t xml:space="preserve">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424931" w:rsidRPr="004B5AB3" w:rsidRDefault="00283E00" w:rsidP="004B5AB3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:rsidR="00905285" w:rsidRPr="004B5AB3" w:rsidRDefault="00905285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8A75F1" w:rsidRPr="004B5AB3" w:rsidRDefault="008A75F1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</w:t>
      </w:r>
      <w:r w:rsidR="00337D18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. </w:t>
      </w:r>
      <w:r w:rsidR="00283E0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Приемка О</w:t>
      </w:r>
      <w:r w:rsidR="00DD26E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казанных Услуг</w:t>
      </w:r>
    </w:p>
    <w:p w:rsidR="00252335" w:rsidRDefault="00DD26EB" w:rsidP="00252335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 xml:space="preserve">Порядок </w:t>
      </w:r>
      <w:r w:rsidR="009B4CA3" w:rsidRPr="004B5AB3">
        <w:rPr>
          <w:rFonts w:ascii="Tahoma" w:hAnsi="Tahoma" w:cs="Tahoma"/>
          <w:b/>
          <w:szCs w:val="20"/>
        </w:rPr>
        <w:t>оказания</w:t>
      </w:r>
      <w:r w:rsidRPr="004B5AB3">
        <w:rPr>
          <w:rFonts w:ascii="Tahoma" w:hAnsi="Tahoma" w:cs="Tahoma"/>
          <w:b/>
          <w:szCs w:val="20"/>
        </w:rPr>
        <w:t xml:space="preserve"> Услуг</w:t>
      </w:r>
      <w:permStart w:id="1349850925" w:edGrp="everyone"/>
      <w:r w:rsidR="009E7233">
        <w:rPr>
          <w:rFonts w:ascii="Tahoma" w:hAnsi="Tahoma" w:cs="Tahoma"/>
          <w:b/>
          <w:szCs w:val="20"/>
        </w:rPr>
        <w:t xml:space="preserve"> </w:t>
      </w:r>
      <w:r w:rsidR="008861F8" w:rsidRPr="0067579B">
        <w:rPr>
          <w:rFonts w:ascii="Tahoma" w:hAnsi="Tahoma" w:cs="Tahoma"/>
          <w:szCs w:val="20"/>
        </w:rPr>
        <w:t>Заявки Заказчика принимаются Исполнителем по телефону</w:t>
      </w:r>
      <w:r w:rsidR="008861F8">
        <w:rPr>
          <w:rFonts w:ascii="Tahoma" w:hAnsi="Tahoma" w:cs="Tahoma"/>
          <w:szCs w:val="20"/>
        </w:rPr>
        <w:t>/электронной почте________________________________.</w:t>
      </w:r>
      <w:r w:rsidR="008861F8" w:rsidRPr="0067579B">
        <w:rPr>
          <w:rFonts w:ascii="Tahoma" w:hAnsi="Tahoma" w:cs="Tahoma"/>
          <w:szCs w:val="20"/>
        </w:rPr>
        <w:t xml:space="preserve"> По заявкам Заказчика осуществляются: Дистанционная диагностика проблемы, и предоставление решения; консультирование сотрудников Заказчика по вопросам, связанным с эксплуатацией оборудования; восстановление работоспособности при сбоях оборудования (терминалы, блоки управления табло, телевизоры) посредством удаленного доступа к системе, без выезда на место установки); разовый выезд сотрудника Исполнителя на объект Заказчика по адресам установки систем управления очередью. Регламентные (профилактические) мероприятия осуществляются Исполнителем </w:t>
      </w:r>
      <w:r w:rsidR="008861F8">
        <w:rPr>
          <w:rFonts w:ascii="Tahoma" w:hAnsi="Tahoma" w:cs="Tahoma"/>
          <w:szCs w:val="20"/>
        </w:rPr>
        <w:t>в согласованные с Заказчиком сроки</w:t>
      </w:r>
      <w:r w:rsidR="008861F8" w:rsidRPr="0067579B">
        <w:rPr>
          <w:rFonts w:ascii="Tahoma" w:hAnsi="Tahoma" w:cs="Tahoma"/>
          <w:szCs w:val="20"/>
        </w:rPr>
        <w:t>. Ремонт, либо поставка и замена вышедших из строя компонентов оборудования систем управления очередей осуществляется Исполнителем при установлении неисправности, требующей ремонта либо замены оборудования.</w:t>
      </w:r>
    </w:p>
    <w:p w:rsidR="009C4A2A" w:rsidRPr="00F806BF" w:rsidRDefault="009C4A2A" w:rsidP="009C4A2A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Pr="00F806BF">
        <w:rPr>
          <w:rFonts w:ascii="Tahoma" w:eastAsia="Times New Roman" w:hAnsi="Tahoma" w:cs="Tahoma"/>
          <w:szCs w:val="20"/>
        </w:rPr>
        <w:t>заверяет и гарантирует что:</w:t>
      </w:r>
    </w:p>
    <w:p w:rsidR="009C4A2A" w:rsidRPr="008212C4" w:rsidRDefault="009C4A2A" w:rsidP="009C4A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:rsidR="009C4A2A" w:rsidRPr="008212C4" w:rsidRDefault="009C4A2A" w:rsidP="009C4A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:rsidR="009C4A2A" w:rsidRPr="008212C4" w:rsidRDefault="009C4A2A" w:rsidP="009C4A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:rsidR="009C4A2A" w:rsidRDefault="009C4A2A" w:rsidP="009C4A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:rsidR="00252335" w:rsidRPr="00252335" w:rsidRDefault="009C4A2A" w:rsidP="009C4A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Pr="00F806BF">
        <w:rPr>
          <w:rFonts w:ascii="Tahoma" w:hAnsi="Tahoma" w:cs="Tahoma"/>
          <w:szCs w:val="20"/>
        </w:rPr>
        <w:t xml:space="preserve">Обязательство по сделке (операции) по Договору исполняются и будут исполняться </w:t>
      </w:r>
      <w:r>
        <w:rPr>
          <w:rFonts w:ascii="Tahoma" w:hAnsi="Tahoma" w:cs="Tahoma"/>
          <w:szCs w:val="20"/>
        </w:rPr>
        <w:t>Исполнителем</w:t>
      </w:r>
      <w:r w:rsidRPr="00F806BF">
        <w:rPr>
          <w:rFonts w:ascii="Tahoma" w:hAnsi="Tahoma" w:cs="Tahoma"/>
          <w:szCs w:val="20"/>
        </w:rPr>
        <w:t>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</w:t>
      </w:r>
      <w:r>
        <w:rPr>
          <w:rFonts w:ascii="Tahoma" w:hAnsi="Tahoma" w:cs="Tahoma"/>
          <w:szCs w:val="20"/>
        </w:rPr>
        <w:t>.</w:t>
      </w:r>
    </w:p>
    <w:permEnd w:id="1349850925"/>
    <w:p w:rsidR="00DD26EB" w:rsidRPr="004B5AB3" w:rsidRDefault="009B4CA3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Приемка о</w:t>
      </w:r>
      <w:r w:rsidR="00DD26EB" w:rsidRPr="004B5AB3">
        <w:rPr>
          <w:rFonts w:ascii="Tahoma" w:hAnsi="Tahoma" w:cs="Tahoma"/>
          <w:b/>
          <w:szCs w:val="20"/>
        </w:rPr>
        <w:t>казанных Услуг</w:t>
      </w:r>
    </w:p>
    <w:p w:rsidR="00337D18" w:rsidRPr="004B5AB3" w:rsidRDefault="00904FC4" w:rsidP="004B5AB3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permStart w:id="658861527" w:edGrp="everyone"/>
      <w:r w:rsidRPr="001B489F">
        <w:rPr>
          <w:rFonts w:ascii="Tahoma" w:hAnsi="Tahoma" w:cs="Tahoma"/>
          <w:szCs w:val="20"/>
        </w:rPr>
        <w:t xml:space="preserve">По окончанию </w:t>
      </w:r>
      <w:r w:rsidRPr="001B489F">
        <w:rPr>
          <w:rFonts w:ascii="Tahoma" w:hAnsi="Tahoma" w:cs="Tahoma"/>
          <w:i/>
          <w:szCs w:val="20"/>
        </w:rPr>
        <w:t>оказания Услуг/ежемесячно</w:t>
      </w:r>
      <w:r w:rsidRPr="004B5AB3">
        <w:rPr>
          <w:rFonts w:ascii="Tahoma" w:hAnsi="Tahoma" w:cs="Tahoma"/>
          <w:szCs w:val="20"/>
        </w:rPr>
        <w:t xml:space="preserve"> </w:t>
      </w:r>
      <w:permEnd w:id="658861527"/>
      <w:r w:rsidR="00337D18" w:rsidRPr="004B5AB3">
        <w:rPr>
          <w:rFonts w:ascii="Tahoma" w:hAnsi="Tahoma" w:cs="Tahoma"/>
          <w:szCs w:val="20"/>
        </w:rPr>
        <w:t>Исполнитель обязан незамедлительно уведомить Заказчика о готовности к сдаче оказанных Услуг</w:t>
      </w:r>
      <w:permStart w:id="1982742211" w:edGrp="everyone"/>
      <w:r w:rsidR="00337D18" w:rsidRPr="004B5AB3">
        <w:rPr>
          <w:rFonts w:ascii="Tahoma" w:hAnsi="Tahoma" w:cs="Tahoma"/>
          <w:szCs w:val="20"/>
        </w:rPr>
        <w:t>.</w:t>
      </w:r>
      <w:permEnd w:id="1982742211"/>
      <w:r w:rsidR="00337D18" w:rsidRPr="004B5AB3">
        <w:rPr>
          <w:rFonts w:ascii="Tahoma" w:hAnsi="Tahoma" w:cs="Tahoma"/>
          <w:szCs w:val="20"/>
        </w:rPr>
        <w:t xml:space="preserve"> </w:t>
      </w:r>
    </w:p>
    <w:p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</w:t>
      </w:r>
      <w:r w:rsidR="00FB2C88" w:rsidRPr="004B5AB3">
        <w:rPr>
          <w:rFonts w:ascii="Tahoma" w:hAnsi="Tahoma" w:cs="Tahoma"/>
          <w:szCs w:val="20"/>
        </w:rPr>
        <w:t>Приемка</w:t>
      </w:r>
      <w:r w:rsidR="00904FC4">
        <w:rPr>
          <w:rFonts w:ascii="Tahoma" w:hAnsi="Tahoma" w:cs="Tahoma"/>
          <w:szCs w:val="20"/>
        </w:rPr>
        <w:t xml:space="preserve"> оказанных Услуг осуществляется </w:t>
      </w:r>
      <w:permStart w:id="264311105" w:edGrp="everyone"/>
      <w:r w:rsidR="00FB2C88" w:rsidRPr="004B5AB3">
        <w:rPr>
          <w:rFonts w:ascii="Tahoma" w:hAnsi="Tahoma" w:cs="Tahoma"/>
          <w:szCs w:val="20"/>
        </w:rPr>
        <w:t>после исполнения Сторонами обязательств,</w:t>
      </w:r>
      <w:permEnd w:id="264311105"/>
      <w:r w:rsidR="00FB2C88" w:rsidRPr="004B5AB3">
        <w:rPr>
          <w:rFonts w:ascii="Tahoma" w:hAnsi="Tahoma" w:cs="Tahoma"/>
          <w:szCs w:val="20"/>
        </w:rPr>
        <w:t xml:space="preserve"> предусмотренных настоящим Договором, в соответствии с условиями Договора. </w:t>
      </w:r>
    </w:p>
    <w:p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B2C88">
        <w:rPr>
          <w:rFonts w:ascii="Tahoma" w:hAnsi="Tahoma" w:cs="Tahoma"/>
          <w:szCs w:val="20"/>
        </w:rPr>
        <w:t xml:space="preserve">Исполнитель передает Заказчику до начала приемки результата оказанных Услуг два </w:t>
      </w:r>
      <w:r>
        <w:rPr>
          <w:rFonts w:ascii="Tahoma" w:hAnsi="Tahoma" w:cs="Tahoma"/>
          <w:szCs w:val="20"/>
        </w:rPr>
        <w:t xml:space="preserve">экземпляра </w:t>
      </w:r>
      <w:permStart w:id="1132534359" w:edGrp="everyone"/>
      <w:r>
        <w:rPr>
          <w:rFonts w:ascii="Tahoma" w:hAnsi="Tahoma" w:cs="Tahoma"/>
          <w:szCs w:val="20"/>
        </w:rPr>
        <w:t xml:space="preserve">акта </w:t>
      </w:r>
      <w:r w:rsidRPr="009D6B68">
        <w:rPr>
          <w:rFonts w:ascii="Tahoma" w:hAnsi="Tahoma" w:cs="Tahoma"/>
          <w:szCs w:val="20"/>
        </w:rPr>
        <w:t>оказанных Услуг,</w:t>
      </w:r>
      <w:permEnd w:id="1132534359"/>
      <w:r w:rsidRPr="009D6B68">
        <w:rPr>
          <w:rFonts w:ascii="Tahoma" w:hAnsi="Tahoma" w:cs="Tahoma"/>
          <w:szCs w:val="20"/>
        </w:rPr>
        <w:t xml:space="preserve"> подписанных Исполнителем </w:t>
      </w:r>
      <w:permStart w:id="1970437734" w:edGrp="everyone"/>
      <w:r w:rsidRPr="009D6B68">
        <w:rPr>
          <w:rFonts w:ascii="Tahoma" w:hAnsi="Tahoma" w:cs="Tahoma"/>
          <w:szCs w:val="20"/>
        </w:rPr>
        <w:t>Отчет</w:t>
      </w:r>
      <w:r w:rsidR="008861F8" w:rsidRPr="008861F8">
        <w:rPr>
          <w:rFonts w:ascii="Tahoma" w:hAnsi="Tahoma" w:cs="Tahoma"/>
          <w:szCs w:val="20"/>
        </w:rPr>
        <w:t xml:space="preserve"> </w:t>
      </w:r>
      <w:r w:rsidR="008861F8" w:rsidRPr="0067579B">
        <w:rPr>
          <w:rFonts w:ascii="Tahoma" w:hAnsi="Tahoma" w:cs="Tahoma"/>
          <w:szCs w:val="20"/>
        </w:rPr>
        <w:t>об объемах оказанных услуг</w:t>
      </w:r>
      <w:r w:rsidRPr="009D6B68">
        <w:rPr>
          <w:rFonts w:ascii="Tahoma" w:hAnsi="Tahoma" w:cs="Tahoma"/>
          <w:szCs w:val="20"/>
        </w:rPr>
        <w:t xml:space="preserve">  </w:t>
      </w:r>
      <w:permEnd w:id="1970437734"/>
      <w:r w:rsidRPr="009D6B68">
        <w:rPr>
          <w:rFonts w:ascii="Tahoma" w:hAnsi="Tahoma" w:cs="Tahoma"/>
          <w:szCs w:val="20"/>
        </w:rPr>
        <w:t xml:space="preserve"> </w:t>
      </w:r>
    </w:p>
    <w:p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lastRenderedPageBreak/>
        <w:t xml:space="preserve">Заказчик обязан в срок </w:t>
      </w:r>
      <w:permStart w:id="1434482411" w:edGrp="everyone"/>
      <w:r w:rsidRPr="009D6B68">
        <w:rPr>
          <w:rFonts w:ascii="Tahoma" w:hAnsi="Tahoma" w:cs="Tahoma"/>
          <w:szCs w:val="20"/>
        </w:rPr>
        <w:t xml:space="preserve">не более </w:t>
      </w:r>
      <w:r w:rsidR="008861F8">
        <w:rPr>
          <w:rFonts w:ascii="Tahoma" w:hAnsi="Tahoma" w:cs="Tahoma"/>
          <w:szCs w:val="20"/>
        </w:rPr>
        <w:t>7</w:t>
      </w:r>
      <w:r w:rsidR="00903C56">
        <w:rPr>
          <w:rFonts w:ascii="Tahoma" w:hAnsi="Tahoma" w:cs="Tahoma"/>
          <w:szCs w:val="20"/>
        </w:rPr>
        <w:t xml:space="preserve"> (</w:t>
      </w:r>
      <w:r w:rsidR="008861F8">
        <w:rPr>
          <w:rFonts w:ascii="Tahoma" w:hAnsi="Tahoma" w:cs="Tahoma"/>
          <w:szCs w:val="20"/>
        </w:rPr>
        <w:t>семи</w:t>
      </w:r>
      <w:r w:rsidR="00903C56">
        <w:rPr>
          <w:rFonts w:ascii="Tahoma" w:hAnsi="Tahoma" w:cs="Tahoma"/>
          <w:szCs w:val="20"/>
        </w:rPr>
        <w:t xml:space="preserve">) </w:t>
      </w:r>
      <w:r w:rsidR="008861F8">
        <w:rPr>
          <w:rFonts w:ascii="Tahoma" w:hAnsi="Tahoma" w:cs="Tahoma"/>
          <w:szCs w:val="20"/>
        </w:rPr>
        <w:t>рабочих</w:t>
      </w:r>
      <w:permEnd w:id="1434482411"/>
      <w:r w:rsidRPr="009D6B68">
        <w:rPr>
          <w:rFonts w:ascii="Tahoma" w:hAnsi="Tahoma" w:cs="Tahoma"/>
          <w:szCs w:val="20"/>
        </w:rPr>
        <w:t xml:space="preserve"> дней с момента предъявления Исполнителем </w:t>
      </w:r>
      <w:permStart w:id="1980715222" w:edGrp="everyone"/>
      <w:r w:rsidRPr="009D6B68">
        <w:rPr>
          <w:rFonts w:ascii="Tahoma" w:hAnsi="Tahoma" w:cs="Tahoma"/>
          <w:szCs w:val="20"/>
        </w:rPr>
        <w:t xml:space="preserve">акта оказанных Услуг </w:t>
      </w:r>
      <w:permEnd w:id="1980715222"/>
      <w:r w:rsidRPr="009D6B68">
        <w:rPr>
          <w:rFonts w:ascii="Tahoma" w:hAnsi="Tahoma" w:cs="Tahoma"/>
          <w:szCs w:val="20"/>
        </w:rPr>
        <w:t xml:space="preserve">и документов, указанных в п.5.2.3. Договора, при условии отсутствия претензий к качеству </w:t>
      </w:r>
      <w:proofErr w:type="gramStart"/>
      <w:r w:rsidRPr="009D6B68">
        <w:rPr>
          <w:rFonts w:ascii="Tahoma" w:hAnsi="Tahoma" w:cs="Tahoma"/>
          <w:szCs w:val="20"/>
        </w:rPr>
        <w:t xml:space="preserve">Услуг,  </w:t>
      </w:r>
      <w:permStart w:id="768114120" w:edGrp="everyone"/>
      <w:permEnd w:id="768114120"/>
      <w:r w:rsidRPr="009D6B68">
        <w:rPr>
          <w:rFonts w:ascii="Tahoma" w:hAnsi="Tahoma" w:cs="Tahoma"/>
          <w:szCs w:val="20"/>
        </w:rPr>
        <w:t>осмотреть</w:t>
      </w:r>
      <w:proofErr w:type="gramEnd"/>
      <w:r w:rsidRPr="009D6B68">
        <w:rPr>
          <w:rFonts w:ascii="Tahoma" w:hAnsi="Tahoma" w:cs="Tahoma"/>
          <w:szCs w:val="20"/>
        </w:rPr>
        <w:t xml:space="preserve"> и принять оказанные Услуги.</w:t>
      </w:r>
    </w:p>
    <w:p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Заказчик производит приемку оказанных </w:t>
      </w:r>
      <w:permStart w:id="678041832" w:edGrp="everyone"/>
      <w:r w:rsidR="008861F8">
        <w:rPr>
          <w:rFonts w:ascii="Tahoma" w:hAnsi="Tahoma" w:cs="Tahoma"/>
          <w:szCs w:val="20"/>
        </w:rPr>
        <w:t>Услуг</w:t>
      </w:r>
      <w:r w:rsidRPr="009D6B68">
        <w:rPr>
          <w:rFonts w:ascii="Tahoma" w:hAnsi="Tahoma" w:cs="Tahoma"/>
          <w:szCs w:val="20"/>
        </w:rPr>
        <w:t xml:space="preserve"> </w:t>
      </w:r>
      <w:permEnd w:id="678041832"/>
      <w:r w:rsidRPr="009D6B68">
        <w:rPr>
          <w:rFonts w:ascii="Tahoma" w:hAnsi="Tahoma" w:cs="Tahoma"/>
          <w:szCs w:val="20"/>
        </w:rPr>
        <w:t xml:space="preserve">путем подписания </w:t>
      </w:r>
      <w:permStart w:id="1965503453" w:edGrp="everyone"/>
      <w:r w:rsidRPr="009D6B68">
        <w:rPr>
          <w:rFonts w:ascii="Tahoma" w:hAnsi="Tahoma" w:cs="Tahoma"/>
          <w:szCs w:val="20"/>
        </w:rPr>
        <w:t>акта оказанных Услуг</w:t>
      </w:r>
      <w:permEnd w:id="1965503453"/>
      <w:r w:rsidRPr="009D6B68">
        <w:rPr>
          <w:rFonts w:ascii="Tahoma" w:hAnsi="Tahoma" w:cs="Tahoma"/>
          <w:szCs w:val="20"/>
        </w:rPr>
        <w:t xml:space="preserve">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</w:t>
      </w:r>
      <w:permStart w:id="1194597385" w:edGrp="everyone"/>
      <w:r w:rsidRPr="009D6B68">
        <w:rPr>
          <w:rFonts w:ascii="Tahoma" w:hAnsi="Tahoma" w:cs="Tahoma"/>
          <w:szCs w:val="20"/>
        </w:rPr>
        <w:t>акт оказанных Услуг</w:t>
      </w:r>
      <w:permEnd w:id="1194597385"/>
      <w:r w:rsidRPr="009D6B68">
        <w:rPr>
          <w:rFonts w:ascii="Tahoma" w:hAnsi="Tahoma" w:cs="Tahoma"/>
          <w:szCs w:val="20"/>
        </w:rPr>
        <w:t>.</w:t>
      </w:r>
    </w:p>
    <w:p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</w:t>
      </w:r>
      <w:permStart w:id="473391758" w:edGrp="everyone"/>
      <w:r w:rsidRPr="009D6B68">
        <w:rPr>
          <w:rFonts w:ascii="Tahoma" w:hAnsi="Tahoma" w:cs="Tahoma"/>
          <w:szCs w:val="20"/>
        </w:rPr>
        <w:t xml:space="preserve">в течение </w:t>
      </w:r>
      <w:r w:rsidR="008861F8">
        <w:rPr>
          <w:rFonts w:ascii="Tahoma" w:hAnsi="Tahoma" w:cs="Tahoma"/>
          <w:szCs w:val="20"/>
        </w:rPr>
        <w:t>7</w:t>
      </w:r>
      <w:r w:rsidR="00903C56">
        <w:rPr>
          <w:rFonts w:ascii="Tahoma" w:hAnsi="Tahoma" w:cs="Tahoma"/>
          <w:szCs w:val="20"/>
        </w:rPr>
        <w:t xml:space="preserve"> </w:t>
      </w:r>
      <w:r w:rsidR="008861F8">
        <w:rPr>
          <w:rFonts w:ascii="Tahoma" w:hAnsi="Tahoma" w:cs="Tahoma"/>
          <w:szCs w:val="20"/>
        </w:rPr>
        <w:t>рабочих</w:t>
      </w:r>
      <w:r w:rsidRPr="009D6B68">
        <w:rPr>
          <w:rFonts w:ascii="Tahoma" w:hAnsi="Tahoma" w:cs="Tahoma"/>
          <w:szCs w:val="20"/>
        </w:rPr>
        <w:t xml:space="preserve"> дней </w:t>
      </w:r>
      <w:permEnd w:id="473391758"/>
      <w:r w:rsidRPr="009D6B68">
        <w:rPr>
          <w:rFonts w:ascii="Tahoma" w:hAnsi="Tahoma" w:cs="Tahoma"/>
          <w:szCs w:val="20"/>
        </w:rPr>
        <w:t xml:space="preserve">оформить мотивированный отказ от приемки оказанных Услуг и направить его Исполнителю. </w:t>
      </w:r>
    </w:p>
    <w:p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</w:t>
      </w:r>
      <w:r w:rsidR="00FB2C88" w:rsidRPr="009D6B68">
        <w:rPr>
          <w:rFonts w:ascii="Tahoma" w:hAnsi="Tahoma" w:cs="Tahoma"/>
          <w:szCs w:val="20"/>
        </w:rPr>
        <w:t xml:space="preserve">Мотивированный отказ Заказчика является основанием для устранения Исполнителем дефектов (недостатков, недоделок и т.п.) за свой счет и возмещения  </w:t>
      </w:r>
      <w:r w:rsidR="00FB2C88" w:rsidRPr="004B5AB3">
        <w:rPr>
          <w:rFonts w:ascii="Tahoma" w:hAnsi="Tahoma" w:cs="Tahoma"/>
          <w:szCs w:val="20"/>
        </w:rPr>
        <w:t>Заказчику убытков в соответствии со статьей 15 ГК РФ в сроки, устанавливаемые Заказчиком.</w:t>
      </w:r>
    </w:p>
    <w:p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993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permStart w:id="2140744062" w:edGrp="everyone"/>
      <w:r w:rsidRPr="004B5AB3">
        <w:rPr>
          <w:rFonts w:ascii="Tahoma" w:hAnsi="Tahoma" w:cs="Tahoma"/>
          <w:szCs w:val="20"/>
        </w:rPr>
        <w:t xml:space="preserve"> </w:t>
      </w:r>
      <w:r w:rsidR="00FB2C88" w:rsidRPr="004B5AB3">
        <w:rPr>
          <w:rFonts w:ascii="Tahoma" w:hAnsi="Tahoma" w:cs="Tahoma"/>
          <w:szCs w:val="20"/>
        </w:rPr>
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</w:t>
      </w:r>
      <w:r w:rsidR="008861F8">
        <w:rPr>
          <w:rFonts w:ascii="Tahoma" w:hAnsi="Tahoma" w:cs="Tahoma"/>
          <w:szCs w:val="20"/>
        </w:rPr>
        <w:t>.</w:t>
      </w:r>
    </w:p>
    <w:permEnd w:id="2140744062"/>
    <w:p w:rsidR="00824211" w:rsidRPr="004B5AB3" w:rsidRDefault="0082421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</w:t>
      </w:r>
      <w:r w:rsidR="004640C1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качества</w:t>
      </w:r>
    </w:p>
    <w:p w:rsidR="0019212C" w:rsidRPr="004B5AB3" w:rsidRDefault="0019212C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</w:t>
      </w:r>
      <w:r w:rsidR="00DF488B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и, </w:t>
      </w:r>
      <w:r w:rsidR="004741E3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оказанные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Исполнителем по Договору. </w:t>
      </w:r>
    </w:p>
    <w:p w:rsidR="00FC37FD" w:rsidRPr="004B5AB3" w:rsidRDefault="0019212C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использования 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результатов оказанных </w:t>
      </w:r>
      <w:r w:rsidR="00DF488B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обнаружатся 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недостатки</w:t>
      </w:r>
      <w:r w:rsidR="00931D2E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(недоработки)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, препятствующие его нормально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му использованию 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, то Исполнитель обязан их устранить за свой счет и в установленные Заказчиком сроки. </w:t>
      </w:r>
      <w:permStart w:id="755128823" w:edGrp="everyone"/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Гарантийный срок устанавливается в течение </w:t>
      </w:r>
      <w:r w:rsidR="008861F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6 (Шести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) месяцев с момента</w:t>
      </w:r>
      <w:r w:rsidR="00D00688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приемки результата Услуг</w:t>
      </w:r>
      <w:r w:rsidR="00FC37F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.</w:t>
      </w:r>
    </w:p>
    <w:permEnd w:id="755128823"/>
    <w:p w:rsidR="00931D2E" w:rsidRPr="004B5AB3" w:rsidRDefault="00FC37FD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</w:t>
      </w:r>
      <w:r w:rsidR="00064E15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в том числе такие,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permStart w:id="1738304574" w:edGrp="everyone"/>
      <w:r w:rsidR="008861F8">
        <w:rPr>
          <w:rFonts w:ascii="Tahoma" w:hAnsi="Tahoma" w:cs="Tahoma"/>
          <w:b w:val="0"/>
          <w:color w:val="auto"/>
          <w:sz w:val="20"/>
          <w:szCs w:val="20"/>
        </w:rPr>
        <w:t>2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(</w:t>
      </w:r>
      <w:r w:rsidR="008861F8">
        <w:rPr>
          <w:rFonts w:ascii="Tahoma" w:hAnsi="Tahoma" w:cs="Tahoma"/>
          <w:b w:val="0"/>
          <w:color w:val="auto"/>
          <w:sz w:val="20"/>
          <w:szCs w:val="20"/>
        </w:rPr>
        <w:t>двух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)</w:t>
      </w:r>
      <w:permEnd w:id="1738304574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  <w:r w:rsidR="00931D2E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рабочих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дней после их обнаружения. Исполнитель обязан за свой счет устранить указанные недостатки в течение </w:t>
      </w:r>
      <w:permStart w:id="1161497258" w:edGrp="everyone"/>
      <w:r w:rsidR="008861F8">
        <w:rPr>
          <w:rFonts w:ascii="Tahoma" w:hAnsi="Tahoma" w:cs="Tahoma"/>
          <w:b w:val="0"/>
          <w:color w:val="auto"/>
          <w:sz w:val="20"/>
          <w:szCs w:val="20"/>
        </w:rPr>
        <w:t>2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(</w:t>
      </w:r>
      <w:r w:rsidR="008861F8">
        <w:rPr>
          <w:rFonts w:ascii="Tahoma" w:hAnsi="Tahoma" w:cs="Tahoma"/>
          <w:b w:val="0"/>
          <w:color w:val="auto"/>
          <w:sz w:val="20"/>
          <w:szCs w:val="20"/>
        </w:rPr>
        <w:t>двух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)</w:t>
      </w:r>
      <w:permEnd w:id="1161497258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дней</w:t>
      </w:r>
      <w:r w:rsidR="00931D2E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с момента получения Уведомления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:rsidR="00931D2E" w:rsidRPr="004B5AB3" w:rsidRDefault="00931D2E" w:rsidP="004B5AB3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lastRenderedPageBreak/>
        <w:t>В случае отступления от условий настоящего Договора или выявления недостатков, Заказчик вправе по своему выбору:</w:t>
      </w:r>
    </w:p>
    <w:p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735052" w:rsidRDefault="00735052" w:rsidP="00735052">
      <w:pPr>
        <w:pStyle w:val="30"/>
        <w:keepNext w:val="0"/>
        <w:keepLines w:val="0"/>
        <w:widowControl w:val="0"/>
        <w:tabs>
          <w:tab w:val="left" w:pos="709"/>
        </w:tabs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permStart w:id="108869258" w:edGrp="everyone"/>
    </w:p>
    <w:permEnd w:id="108869258"/>
    <w:p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</w:t>
      </w:r>
      <w:r w:rsidR="00547EF0" w:rsidRPr="004B5AB3">
        <w:rPr>
          <w:rFonts w:ascii="Tahoma" w:hAnsi="Tahoma" w:cs="Tahoma"/>
          <w:szCs w:val="20"/>
        </w:rPr>
        <w:t>С</w:t>
      </w:r>
      <w:r w:rsidRPr="004B5AB3">
        <w:rPr>
          <w:rFonts w:ascii="Tahoma" w:hAnsi="Tahoma" w:cs="Tahoma"/>
          <w:szCs w:val="20"/>
        </w:rPr>
        <w:t>тороны несут ответственность в соответствии с действующим законодательством Р</w:t>
      </w:r>
      <w:r w:rsidR="005E1737" w:rsidRPr="004B5AB3">
        <w:rPr>
          <w:rFonts w:ascii="Tahoma" w:hAnsi="Tahoma" w:cs="Tahoma"/>
          <w:szCs w:val="20"/>
        </w:rPr>
        <w:t xml:space="preserve">оссийской </w:t>
      </w:r>
      <w:r w:rsidRPr="004B5AB3">
        <w:rPr>
          <w:rFonts w:ascii="Tahoma" w:hAnsi="Tahoma" w:cs="Tahoma"/>
          <w:szCs w:val="20"/>
        </w:rPr>
        <w:t>Ф</w:t>
      </w:r>
      <w:r w:rsidR="005E1737" w:rsidRPr="004B5AB3">
        <w:rPr>
          <w:rFonts w:ascii="Tahoma" w:hAnsi="Tahoma" w:cs="Tahoma"/>
          <w:szCs w:val="20"/>
        </w:rPr>
        <w:t>едерации</w:t>
      </w:r>
      <w:r w:rsidRPr="004B5AB3">
        <w:rPr>
          <w:rFonts w:ascii="Tahoma" w:hAnsi="Tahoma" w:cs="Tahoma"/>
          <w:szCs w:val="20"/>
        </w:rPr>
        <w:t xml:space="preserve">. </w:t>
      </w:r>
    </w:p>
    <w:p w:rsidR="0069558B" w:rsidRPr="004B5AB3" w:rsidRDefault="0069558B" w:rsidP="004B5AB3">
      <w:pPr>
        <w:pStyle w:val="afffa"/>
        <w:numPr>
          <w:ilvl w:val="1"/>
          <w:numId w:val="5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505789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</w:t>
      </w:r>
      <w:bookmarkStart w:id="2" w:name="_GoBack"/>
      <w:bookmarkEnd w:id="2"/>
      <w:r w:rsidRPr="004B5AB3">
        <w:rPr>
          <w:rFonts w:ascii="Tahoma" w:hAnsi="Tahoma" w:cs="Tahoma"/>
          <w:szCs w:val="20"/>
        </w:rPr>
        <w:t xml:space="preserve">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69558B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0713CA" w:rsidRPr="004B5AB3" w:rsidRDefault="000713CA" w:rsidP="004B5AB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B5AB3">
        <w:rPr>
          <w:rFonts w:ascii="Tahoma" w:eastAsia="Times New Roman" w:hAnsi="Tahoma" w:cs="Tahoma"/>
          <w:iCs/>
          <w:szCs w:val="20"/>
        </w:rPr>
        <w:t>За нар</w:t>
      </w:r>
      <w:r w:rsidR="00FC415F" w:rsidRPr="004B5AB3">
        <w:rPr>
          <w:rFonts w:ascii="Tahoma" w:eastAsia="Times New Roman" w:hAnsi="Tahoma" w:cs="Tahoma"/>
          <w:iCs/>
          <w:szCs w:val="20"/>
        </w:rPr>
        <w:t xml:space="preserve">ушение сроков оплаты оказанных </w:t>
      </w:r>
      <w:r w:rsidRPr="004B5AB3">
        <w:rPr>
          <w:rFonts w:ascii="Tahoma" w:eastAsia="Times New Roman" w:hAnsi="Tahoma" w:cs="Tahoma"/>
          <w:iCs/>
          <w:szCs w:val="20"/>
        </w:rPr>
        <w:t xml:space="preserve">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 </w:t>
      </w:r>
      <w:permStart w:id="281286030" w:edGrp="everyone"/>
      <w:r w:rsidRPr="004B5AB3">
        <w:rPr>
          <w:rFonts w:ascii="Tahoma" w:eastAsia="Times New Roman" w:hAnsi="Tahoma" w:cs="Tahoma"/>
          <w:iCs/>
          <w:szCs w:val="20"/>
        </w:rPr>
        <w:t xml:space="preserve">но не более 5 % (пяти процентов) от </w:t>
      </w:r>
      <w:r w:rsidR="0069558B" w:rsidRPr="004B5AB3">
        <w:rPr>
          <w:rFonts w:ascii="Tahoma" w:eastAsia="Times New Roman" w:hAnsi="Tahoma" w:cs="Tahoma"/>
          <w:iCs/>
          <w:szCs w:val="20"/>
        </w:rPr>
        <w:t>Цены Услуг</w:t>
      </w:r>
      <w:r w:rsidRPr="004B5AB3">
        <w:rPr>
          <w:rFonts w:ascii="Tahoma" w:eastAsia="Times New Roman" w:hAnsi="Tahoma" w:cs="Tahoma"/>
          <w:iCs/>
          <w:szCs w:val="20"/>
        </w:rPr>
        <w:t xml:space="preserve">. </w:t>
      </w:r>
      <w:permEnd w:id="281286030"/>
      <w:r w:rsidRPr="004B5AB3">
        <w:rPr>
          <w:rFonts w:ascii="Tahoma" w:eastAsia="Times New Roman" w:hAnsi="Tahoma" w:cs="Tahoma"/>
          <w:iCs/>
          <w:szCs w:val="20"/>
        </w:rPr>
        <w:t>Указанное положение не применяется к просрочке выплаты авансовы</w:t>
      </w:r>
      <w:r w:rsidR="002F5BEC">
        <w:rPr>
          <w:rFonts w:ascii="Tahoma" w:eastAsia="Times New Roman" w:hAnsi="Tahoma" w:cs="Tahoma"/>
          <w:iCs/>
          <w:szCs w:val="20"/>
        </w:rPr>
        <w:t>х платежей. Проценты рассчитываю</w:t>
      </w:r>
      <w:r w:rsidRPr="004B5AB3">
        <w:rPr>
          <w:rFonts w:ascii="Tahoma" w:eastAsia="Times New Roman" w:hAnsi="Tahoma" w:cs="Tahoma"/>
          <w:iCs/>
          <w:szCs w:val="20"/>
        </w:rPr>
        <w:t xml:space="preserve">тся по </w:t>
      </w:r>
      <w:r w:rsidRPr="004B5AB3">
        <w:rPr>
          <w:rFonts w:ascii="Tahoma" w:eastAsia="Times New Roman" w:hAnsi="Tahoma" w:cs="Tahoma"/>
          <w:iCs/>
          <w:szCs w:val="20"/>
        </w:rPr>
        <w:lastRenderedPageBreak/>
        <w:t xml:space="preserve">формуле простых процентов с </w:t>
      </w:r>
      <w:r w:rsidR="002F5BEC">
        <w:rPr>
          <w:rFonts w:ascii="Tahoma" w:eastAsia="Times New Roman" w:hAnsi="Tahoma" w:cs="Tahoma"/>
          <w:iCs/>
          <w:szCs w:val="20"/>
        </w:rPr>
        <w:t>31 (тридцать первого) дня просрочки платежа</w:t>
      </w:r>
      <w:r w:rsidRPr="004B5AB3">
        <w:rPr>
          <w:rFonts w:ascii="Tahoma" w:eastAsia="Times New Roman" w:hAnsi="Tahoma" w:cs="Tahoma"/>
          <w:iCs/>
          <w:szCs w:val="20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</w:t>
      </w:r>
      <w:r w:rsidR="002C2FB8" w:rsidRPr="004B5AB3">
        <w:rPr>
          <w:rFonts w:ascii="Tahoma" w:eastAsia="Times New Roman" w:hAnsi="Tahoma" w:cs="Tahoma"/>
          <w:iCs/>
          <w:szCs w:val="20"/>
        </w:rPr>
        <w:t>ыми или незаконными актами государственных о</w:t>
      </w:r>
      <w:r w:rsidRPr="004B5AB3">
        <w:rPr>
          <w:rFonts w:ascii="Tahoma" w:eastAsia="Times New Roman" w:hAnsi="Tahoma" w:cs="Tahoma"/>
          <w:iCs/>
          <w:szCs w:val="20"/>
        </w:rPr>
        <w:t>рганов, и случаи сбоев в банковской системе, Заказчик освобождается от обязательств по уплате неустойки.</w:t>
      </w:r>
    </w:p>
    <w:p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t xml:space="preserve">Заказчик не несет перед </w:t>
      </w:r>
      <w:r w:rsidR="00E31764" w:rsidRPr="004B5AB3">
        <w:rPr>
          <w:i w:val="0"/>
        </w:rPr>
        <w:t>Исполнителем</w:t>
      </w:r>
      <w:r w:rsidRPr="004B5AB3">
        <w:rPr>
          <w:i w:val="0"/>
        </w:rPr>
        <w:t xml:space="preserve"> ответственность за упущенную выгоду.</w:t>
      </w:r>
    </w:p>
    <w:p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3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3"/>
    </w:p>
    <w:p w:rsidR="005E1737" w:rsidRPr="00725B0D" w:rsidRDefault="005E1737" w:rsidP="00725B0D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нарушение </w:t>
      </w:r>
      <w:r w:rsidR="00717937" w:rsidRPr="003A27F1">
        <w:rPr>
          <w:rFonts w:ascii="Tahoma" w:hAnsi="Tahoma" w:cs="Tahoma"/>
          <w:szCs w:val="20"/>
        </w:rPr>
        <w:t>промежуточн</w:t>
      </w:r>
      <w:r w:rsidR="00717937" w:rsidRPr="00BE128D">
        <w:rPr>
          <w:rFonts w:ascii="Tahoma" w:hAnsi="Tahoma" w:cs="Tahoma"/>
          <w:szCs w:val="20"/>
        </w:rPr>
        <w:t xml:space="preserve">ых </w:t>
      </w:r>
      <w:r w:rsidRPr="004B5AB3">
        <w:rPr>
          <w:rFonts w:ascii="Tahoma" w:hAnsi="Tahoma" w:cs="Tahoma"/>
          <w:szCs w:val="20"/>
        </w:rPr>
        <w:t>сроков оказания Услуг</w:t>
      </w:r>
      <w:r w:rsidR="008D431C">
        <w:rPr>
          <w:rFonts w:ascii="Tahoma" w:hAnsi="Tahoma" w:cs="Tahoma"/>
          <w:szCs w:val="20"/>
        </w:rPr>
        <w:t xml:space="preserve">, предусмотренных </w:t>
      </w:r>
      <w:permStart w:id="22047123" w:edGrp="everyone"/>
      <w:r w:rsidR="00791709">
        <w:rPr>
          <w:rFonts w:ascii="Tahoma" w:hAnsi="Tahoma" w:cs="Tahoma"/>
          <w:szCs w:val="20"/>
        </w:rPr>
        <w:t xml:space="preserve"> </w:t>
      </w:r>
      <w:r w:rsidR="008D431C">
        <w:rPr>
          <w:rFonts w:ascii="Tahoma" w:hAnsi="Tahoma" w:cs="Tahoma"/>
          <w:szCs w:val="20"/>
        </w:rPr>
        <w:t>,</w:t>
      </w:r>
      <w:permEnd w:id="22047123"/>
      <w:r w:rsidRPr="004B5AB3">
        <w:rPr>
          <w:rFonts w:ascii="Tahoma" w:hAnsi="Tahoma" w:cs="Tahoma"/>
          <w:szCs w:val="20"/>
        </w:rPr>
        <w:t xml:space="preserve"> Исполнитель уплачивает пеню в размере </w:t>
      </w:r>
      <w:permStart w:id="1076168575" w:edGrp="everyone"/>
      <w:r w:rsidR="00717937" w:rsidRPr="001B489F">
        <w:rPr>
          <w:rFonts w:ascii="Tahoma" w:hAnsi="Tahoma" w:cs="Tahoma"/>
          <w:szCs w:val="20"/>
        </w:rPr>
        <w:t xml:space="preserve">0,2 % (двух десятых процента) от </w:t>
      </w:r>
      <w:r w:rsidR="00717937" w:rsidRPr="003A27F1">
        <w:rPr>
          <w:rFonts w:ascii="Tahoma" w:hAnsi="Tahoma" w:cs="Tahoma"/>
          <w:i/>
          <w:szCs w:val="20"/>
        </w:rPr>
        <w:t>Цены Услуг</w:t>
      </w:r>
      <w:r w:rsidR="00717937" w:rsidRPr="003A27F1">
        <w:rPr>
          <w:rFonts w:ascii="Tahoma" w:hAnsi="Tahoma" w:cs="Tahoma"/>
          <w:szCs w:val="20"/>
        </w:rPr>
        <w:t>, по которому допущено нарушение,</w:t>
      </w:r>
      <w:permEnd w:id="1076168575"/>
      <w:r w:rsidRPr="004B5AB3">
        <w:rPr>
          <w:rFonts w:ascii="Tahoma" w:hAnsi="Tahoma" w:cs="Tahoma"/>
          <w:szCs w:val="20"/>
        </w:rPr>
        <w:t xml:space="preserve"> </w:t>
      </w:r>
      <w:r w:rsidR="00725B0D" w:rsidRPr="001B489F">
        <w:rPr>
          <w:rFonts w:ascii="Tahoma" w:hAnsi="Tahoma" w:cs="Tahoma"/>
          <w:szCs w:val="20"/>
        </w:rPr>
        <w:t xml:space="preserve">за каждый день просрочки до фактического начала оказания Услуг. </w:t>
      </w:r>
    </w:p>
    <w:p w:rsidR="0019212C" w:rsidRPr="004B5AB3" w:rsidRDefault="0019212C" w:rsidP="004B5AB3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</w:t>
      </w:r>
      <w:r w:rsidR="00717937" w:rsidRPr="001B489F">
        <w:rPr>
          <w:rFonts w:ascii="Tahoma" w:hAnsi="Tahoma" w:cs="Tahoma"/>
          <w:szCs w:val="20"/>
        </w:rPr>
        <w:t xml:space="preserve">нарушение </w:t>
      </w:r>
      <w:r w:rsidR="00717937" w:rsidRPr="00BE128D">
        <w:rPr>
          <w:rFonts w:ascii="Tahoma" w:hAnsi="Tahoma" w:cs="Tahoma"/>
          <w:szCs w:val="20"/>
        </w:rPr>
        <w:t>н</w:t>
      </w:r>
      <w:r w:rsidR="00717937" w:rsidRPr="003A27F1">
        <w:rPr>
          <w:rFonts w:ascii="Tahoma" w:hAnsi="Tahoma" w:cs="Tahoma"/>
          <w:szCs w:val="20"/>
        </w:rPr>
        <w:t>ачальн</w:t>
      </w:r>
      <w:r w:rsidR="00717937" w:rsidRPr="00BE128D">
        <w:rPr>
          <w:rFonts w:ascii="Tahoma" w:hAnsi="Tahoma" w:cs="Tahoma"/>
          <w:szCs w:val="20"/>
        </w:rPr>
        <w:t>ого</w:t>
      </w:r>
      <w:r w:rsidR="00717937">
        <w:rPr>
          <w:rFonts w:ascii="Tahoma" w:hAnsi="Tahoma" w:cs="Tahoma"/>
          <w:szCs w:val="20"/>
        </w:rPr>
        <w:t>, конечного</w:t>
      </w:r>
      <w:r w:rsidR="00717937" w:rsidRPr="00BE128D">
        <w:rPr>
          <w:rFonts w:ascii="Tahoma" w:hAnsi="Tahoma" w:cs="Tahoma"/>
          <w:szCs w:val="20"/>
        </w:rPr>
        <w:t xml:space="preserve"> срок</w:t>
      </w:r>
      <w:r w:rsidR="00717937">
        <w:rPr>
          <w:rFonts w:ascii="Tahoma" w:hAnsi="Tahoma" w:cs="Tahoma"/>
          <w:szCs w:val="20"/>
        </w:rPr>
        <w:t>а</w:t>
      </w:r>
      <w:r w:rsidR="00717937"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="00717937" w:rsidRPr="003A27F1">
        <w:rPr>
          <w:rFonts w:ascii="Tahoma" w:hAnsi="Tahoma" w:cs="Tahoma"/>
          <w:szCs w:val="20"/>
        </w:rPr>
        <w:t xml:space="preserve">Цены Услуг </w:t>
      </w:r>
      <w:r w:rsidR="00717937"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  <w:permStart w:id="1045461625" w:edGrp="everyone"/>
    </w:p>
    <w:permEnd w:id="1045461625"/>
    <w:p w:rsidR="00D3761F" w:rsidRPr="004B5AB3" w:rsidRDefault="00D3761F" w:rsidP="004B5AB3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 w:rsidR="00C72CC6"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>, предусмотренных п.3.</w:t>
      </w:r>
      <w:permStart w:id="947999020" w:edGrp="everyone"/>
      <w:r w:rsidR="00791709">
        <w:rPr>
          <w:rFonts w:ascii="Tahoma" w:hAnsi="Tahoma" w:cs="Tahoma"/>
          <w:szCs w:val="20"/>
        </w:rPr>
        <w:t>6</w:t>
      </w:r>
      <w:r w:rsidRPr="004B5AB3">
        <w:rPr>
          <w:rFonts w:ascii="Tahoma" w:hAnsi="Tahoma" w:cs="Tahoma"/>
          <w:szCs w:val="20"/>
        </w:rPr>
        <w:t>.</w:t>
      </w:r>
      <w:permEnd w:id="947999020"/>
      <w:r w:rsidRPr="004B5AB3">
        <w:rPr>
          <w:rFonts w:ascii="Tahoma" w:hAnsi="Tahoma" w:cs="Tahoma"/>
          <w:szCs w:val="20"/>
        </w:rPr>
        <w:t xml:space="preserve"> Договора, Исполнитель уплачивает Заказчику неустойку в размере </w:t>
      </w:r>
      <w:permStart w:id="184119119" w:edGrp="everyone"/>
      <w:r w:rsidR="00D01BFE" w:rsidRPr="00BE128D">
        <w:rPr>
          <w:rFonts w:ascii="Tahoma" w:hAnsi="Tahoma" w:cs="Tahoma"/>
          <w:szCs w:val="20"/>
        </w:rPr>
        <w:t>0,03% (три</w:t>
      </w:r>
      <w:r w:rsidR="00D01BFE" w:rsidRPr="001B489F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</w:t>
      </w:r>
      <w:permEnd w:id="184119119"/>
      <w:r w:rsidRPr="004B5AB3">
        <w:rPr>
          <w:rFonts w:ascii="Tahoma" w:hAnsi="Tahoma" w:cs="Tahoma"/>
          <w:szCs w:val="20"/>
        </w:rPr>
        <w:t>, за каждый день просрочки, начиная с первого дня просрочки и до дня предоставления информации и копий документов Заказчику</w:t>
      </w:r>
      <w:permStart w:id="101392959" w:edGrp="everyone"/>
    </w:p>
    <w:p w:rsidR="00944239" w:rsidRPr="00AE57B0" w:rsidRDefault="00944239" w:rsidP="00E64A1F">
      <w:pPr>
        <w:pStyle w:val="ConsPlusNormal"/>
        <w:numPr>
          <w:ilvl w:val="1"/>
          <w:numId w:val="7"/>
        </w:numPr>
        <w:tabs>
          <w:tab w:val="clear" w:pos="1866"/>
          <w:tab w:val="num" w:pos="709"/>
        </w:tabs>
        <w:ind w:left="0" w:firstLine="0"/>
        <w:jc w:val="both"/>
      </w:pPr>
      <w:r w:rsidRPr="001A1F2A">
        <w:rPr>
          <w:i w:val="0"/>
        </w:rPr>
        <w:t>В случае нарушения</w:t>
      </w:r>
      <w:r w:rsidRPr="003A0257">
        <w:rPr>
          <w:i w:val="0"/>
        </w:rPr>
        <w:t xml:space="preserve"> сроков устранения Недостатков </w:t>
      </w:r>
      <w:r w:rsidRPr="001A1F2A">
        <w:rPr>
          <w:i w:val="0"/>
        </w:rPr>
        <w:t xml:space="preserve">в порядке, предусмотренном Договором, </w:t>
      </w:r>
      <w:r>
        <w:rPr>
          <w:i w:val="0"/>
        </w:rPr>
        <w:t>Исполнитель</w:t>
      </w:r>
      <w:r w:rsidRPr="001A1F2A">
        <w:rPr>
          <w:i w:val="0"/>
        </w:rPr>
        <w:t xml:space="preserve"> обязан уплатить неустойку </w:t>
      </w:r>
      <w:r w:rsidRPr="001A1F2A">
        <w:rPr>
          <w:rFonts w:eastAsia="Times New Roman"/>
          <w:i w:val="0"/>
          <w:lang w:eastAsia="ru-RU"/>
        </w:rPr>
        <w:t>в размере</w:t>
      </w:r>
      <w:r w:rsidRPr="003A0257">
        <w:rPr>
          <w:i w:val="0"/>
        </w:rPr>
        <w:t xml:space="preserve"> </w:t>
      </w:r>
      <w:r w:rsidR="007A40D6" w:rsidRPr="00947C22">
        <w:rPr>
          <w:i w:val="0"/>
        </w:rPr>
        <w:t xml:space="preserve">0,05% от Цены </w:t>
      </w:r>
      <w:r w:rsidR="007A40D6" w:rsidRPr="007A40D6">
        <w:rPr>
          <w:i w:val="0"/>
        </w:rPr>
        <w:t>Услуг</w:t>
      </w:r>
      <w:r w:rsidR="007A40D6" w:rsidRPr="00F60C24">
        <w:rPr>
          <w:i w:val="0"/>
        </w:rPr>
        <w:t xml:space="preserve">, по которому допущено </w:t>
      </w:r>
      <w:proofErr w:type="gramStart"/>
      <w:r w:rsidR="007A40D6" w:rsidRPr="00F60C24">
        <w:rPr>
          <w:i w:val="0"/>
        </w:rPr>
        <w:t xml:space="preserve">нарушение, </w:t>
      </w:r>
      <w:r w:rsidR="007A40D6" w:rsidRPr="007A40D6">
        <w:rPr>
          <w:i w:val="0"/>
        </w:rPr>
        <w:t xml:space="preserve"> </w:t>
      </w:r>
      <w:r w:rsidR="007A40D6" w:rsidRPr="00947C22">
        <w:rPr>
          <w:i w:val="0"/>
        </w:rPr>
        <w:t>за</w:t>
      </w:r>
      <w:proofErr w:type="gramEnd"/>
      <w:r w:rsidR="007A40D6" w:rsidRPr="00947C22">
        <w:rPr>
          <w:i w:val="0"/>
        </w:rPr>
        <w:t xml:space="preserve"> каждый день просрочки до фактического исполнения обязательства</w:t>
      </w:r>
      <w:r w:rsidRPr="003A0257">
        <w:rPr>
          <w:i w:val="0"/>
        </w:rPr>
        <w:t>.</w:t>
      </w:r>
    </w:p>
    <w:p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4" w:name="_Ref327954352"/>
      <w:permEnd w:id="101392959"/>
      <w:r w:rsidRPr="004B5AB3">
        <w:rPr>
          <w:rFonts w:ascii="Tahoma" w:hAnsi="Tahoma" w:cs="Tahoma"/>
          <w:szCs w:val="20"/>
        </w:rPr>
        <w:t xml:space="preserve">Исполнитель обязан возместить ущерб, причиненный </w:t>
      </w:r>
      <w:r w:rsidR="00931D2E" w:rsidRPr="004B5AB3">
        <w:rPr>
          <w:rFonts w:ascii="Tahoma" w:hAnsi="Tahoma" w:cs="Tahoma"/>
          <w:szCs w:val="20"/>
        </w:rPr>
        <w:t xml:space="preserve">персоналу, </w:t>
      </w:r>
      <w:r w:rsidRPr="004B5AB3">
        <w:rPr>
          <w:rFonts w:ascii="Tahoma" w:hAnsi="Tahoma" w:cs="Tahoma"/>
          <w:szCs w:val="20"/>
        </w:rPr>
        <w:t>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4"/>
    </w:p>
    <w:p w:rsidR="0019212C" w:rsidRPr="004B5AB3" w:rsidRDefault="0019212C" w:rsidP="004B5AB3">
      <w:pPr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5" w:name="_Ref327954355"/>
      <w:bookmarkStart w:id="6" w:name="_Ref273619007"/>
      <w:r w:rsidRPr="004B5AB3">
        <w:rPr>
          <w:rFonts w:ascii="Tahoma" w:hAnsi="Tahoma" w:cs="Tahoma"/>
          <w:szCs w:val="20"/>
        </w:rPr>
        <w:t xml:space="preserve">Исполнитель несёт ответственность за допущенные им при оказании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нарушения законодательства</w:t>
      </w:r>
      <w:r w:rsidR="00931D2E" w:rsidRPr="004B5AB3">
        <w:rPr>
          <w:rFonts w:ascii="Tahoma" w:hAnsi="Tahoma" w:cs="Tahoma"/>
          <w:szCs w:val="20"/>
        </w:rPr>
        <w:t xml:space="preserve"> Российской Федерации</w:t>
      </w:r>
      <w:r w:rsidRPr="004B5AB3">
        <w:rPr>
          <w:rFonts w:ascii="Tahoma" w:hAnsi="Tahoma" w:cs="Tahoma"/>
          <w:szCs w:val="20"/>
        </w:rPr>
        <w:t>, включая оплату штрафов, пеней, а также по возмещению причиненного в связи с этим вреда. В случае, если Заказчик был при</w:t>
      </w:r>
      <w:r w:rsidRPr="004B5AB3">
        <w:rPr>
          <w:rFonts w:ascii="Tahoma" w:hAnsi="Tahoma" w:cs="Tahoma"/>
          <w:szCs w:val="20"/>
        </w:rPr>
        <w:lastRenderedPageBreak/>
        <w:t>влечен к ответственности за вышеуказанные нарушения, Исполнитель обязуется возместить Заказчику все причиненные убытки.</w:t>
      </w:r>
      <w:bookmarkEnd w:id="5"/>
      <w:r w:rsidRPr="004B5AB3">
        <w:rPr>
          <w:rFonts w:ascii="Tahoma" w:hAnsi="Tahoma" w:cs="Tahoma"/>
          <w:szCs w:val="20"/>
        </w:rPr>
        <w:t xml:space="preserve"> </w:t>
      </w:r>
      <w:bookmarkEnd w:id="6"/>
    </w:p>
    <w:p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7" w:name="_Ref327954364"/>
      <w:permStart w:id="1917484243" w:edGrp="everyone"/>
      <w:permEnd w:id="1917484243"/>
      <w:r w:rsidRPr="004B5AB3">
        <w:rPr>
          <w:rFonts w:ascii="Tahoma" w:hAnsi="Tahoma" w:cs="Tahoma"/>
          <w:szCs w:val="20"/>
        </w:rPr>
        <w:t xml:space="preserve">При возникновении пожаров, аварий, несчастных случаев и иных инцидентов с работниками Заказчика, произошедших в процессе оказания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по обстоятельствам, за которые отвечает Исполнитель, Исполнитель обязуется возместить Заказчику причиненные ему убытки.</w:t>
      </w:r>
      <w:bookmarkEnd w:id="7"/>
    </w:p>
    <w:p w:rsidR="00D3761F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 w:rsidR="006D2DF7"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19212C" w:rsidRPr="004B5AB3" w:rsidRDefault="00D3761F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</w:t>
      </w:r>
      <w:r w:rsidR="0019212C" w:rsidRPr="004B5AB3">
        <w:rPr>
          <w:rFonts w:ascii="Tahoma" w:hAnsi="Tahoma" w:cs="Tahoma"/>
          <w:szCs w:val="20"/>
        </w:rPr>
        <w:t>Уплата предусмотренн</w:t>
      </w:r>
      <w:r w:rsidR="0019212C" w:rsidRPr="004B5AB3">
        <w:rPr>
          <w:rFonts w:ascii="Tahoma" w:hAnsi="Tahoma" w:cs="Tahoma"/>
          <w:color w:val="000000"/>
          <w:szCs w:val="20"/>
        </w:rPr>
        <w:t>ых</w:t>
      </w:r>
      <w:r w:rsidR="0019212C" w:rsidRPr="004B5AB3">
        <w:rPr>
          <w:rFonts w:ascii="Tahoma" w:hAnsi="Tahoma" w:cs="Tahoma"/>
          <w:szCs w:val="20"/>
        </w:rPr>
        <w:t xml:space="preserve"> </w:t>
      </w:r>
      <w:r w:rsidR="005E1737" w:rsidRPr="004B5AB3">
        <w:rPr>
          <w:rFonts w:ascii="Tahoma" w:hAnsi="Tahoma" w:cs="Tahoma"/>
          <w:szCs w:val="20"/>
        </w:rPr>
        <w:t>настоящим р</w:t>
      </w:r>
      <w:r w:rsidR="00E31764" w:rsidRPr="004B5AB3">
        <w:rPr>
          <w:rFonts w:ascii="Tahoma" w:hAnsi="Tahoma" w:cs="Tahoma"/>
          <w:szCs w:val="20"/>
        </w:rPr>
        <w:t>азделом Договора</w:t>
      </w:r>
      <w:r w:rsidR="00F76C4F" w:rsidRPr="004B5AB3">
        <w:rPr>
          <w:rFonts w:ascii="Tahoma" w:hAnsi="Tahoma" w:cs="Tahoma"/>
          <w:szCs w:val="20"/>
        </w:rPr>
        <w:t xml:space="preserve"> </w:t>
      </w:r>
      <w:r w:rsidR="0019212C" w:rsidRPr="004B5AB3">
        <w:rPr>
          <w:rFonts w:ascii="Tahoma" w:hAnsi="Tahoma" w:cs="Tahoma"/>
          <w:szCs w:val="20"/>
        </w:rPr>
        <w:t xml:space="preserve">сумм не освобождает Исполнителя от исполнения обязательств по настоящему Договору. </w:t>
      </w:r>
    </w:p>
    <w:p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291DF8" w:rsidRPr="00791709" w:rsidRDefault="00505789" w:rsidP="00791709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  <w:permStart w:id="673139891" w:edGrp="everyone"/>
    </w:p>
    <w:p w:rsidR="00B602DE" w:rsidRPr="00D23C96" w:rsidRDefault="00B602DE" w:rsidP="00B602DE">
      <w:pPr>
        <w:pStyle w:val="afff2"/>
        <w:numPr>
          <w:ilvl w:val="1"/>
          <w:numId w:val="5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23C96">
        <w:rPr>
          <w:rFonts w:ascii="Tahoma" w:hAnsi="Tahoma" w:cs="Tahoma"/>
          <w:sz w:val="20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>
        <w:rPr>
          <w:rFonts w:ascii="Tahoma" w:hAnsi="Tahoma" w:cs="Tahoma"/>
          <w:sz w:val="20"/>
          <w:szCs w:val="20"/>
        </w:rPr>
        <w:t xml:space="preserve">Заказчиком </w:t>
      </w:r>
      <w:r w:rsidRPr="00D23C96">
        <w:rPr>
          <w:rFonts w:ascii="Tahoma" w:hAnsi="Tahoma" w:cs="Tahoma"/>
          <w:sz w:val="20"/>
          <w:szCs w:val="20"/>
        </w:rPr>
        <w:t>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:rsidR="00B602DE" w:rsidRPr="00923A95" w:rsidRDefault="00B602DE" w:rsidP="00B602DE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:rsidR="00B602DE" w:rsidRPr="00923A95" w:rsidRDefault="00B602DE" w:rsidP="00B602DE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923A95">
        <w:rPr>
          <w:rFonts w:ascii="Tahoma" w:hAnsi="Tahoma" w:cs="Tahoma"/>
          <w:szCs w:val="20"/>
        </w:rPr>
        <w:t>доначисленных</w:t>
      </w:r>
      <w:proofErr w:type="spellEnd"/>
      <w:r w:rsidRPr="00923A95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из расходов по налогу на прибыль организаций по причинам, связанным с Исполнителем.</w:t>
      </w:r>
    </w:p>
    <w:p w:rsidR="00B602DE" w:rsidRPr="00923A95" w:rsidRDefault="00B602DE" w:rsidP="00B602DE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:rsidR="00B602DE" w:rsidRPr="00923A95" w:rsidRDefault="00B602DE" w:rsidP="00B602DE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:rsidR="00B602DE" w:rsidRPr="00923A95" w:rsidRDefault="00B602DE" w:rsidP="00B602DE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:rsidR="00B602DE" w:rsidRPr="00923A95" w:rsidRDefault="00B602DE" w:rsidP="00B602DE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:rsidR="00B602DE" w:rsidRDefault="00B602DE" w:rsidP="00B602DE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>
        <w:rPr>
          <w:rFonts w:ascii="Tahoma" w:hAnsi="Tahoma" w:cs="Tahoma"/>
          <w:szCs w:val="20"/>
        </w:rPr>
        <w:t xml:space="preserve"> </w:t>
      </w:r>
    </w:p>
    <w:p w:rsidR="00547EF0" w:rsidRPr="00291DF8" w:rsidRDefault="00396B52" w:rsidP="00291DF8">
      <w:pPr>
        <w:pStyle w:val="afff2"/>
        <w:numPr>
          <w:ilvl w:val="1"/>
          <w:numId w:val="5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permEnd w:id="673139891"/>
      <w:r w:rsidR="00DD0379" w:rsidRPr="00291DF8">
        <w:rPr>
          <w:rFonts w:ascii="Tahoma" w:eastAsiaTheme="minorEastAsia" w:hAnsi="Tahoma" w:cs="Tahoma"/>
          <w:color w:val="auto"/>
          <w:sz w:val="20"/>
          <w:szCs w:val="20"/>
        </w:rPr>
        <w:t>Настоящим Стороны договорились о том, что неосуществление  Заказчиком своего  права  по Договору при наступлении обстоятельств, служащих основанием для осуществления такого права, не  является отказом от осуществления права, и не лишает Заказчика права на осуществление своего права по Договору по тем же основаниям</w:t>
      </w:r>
      <w:r w:rsidR="003878D4" w:rsidRPr="00291DF8">
        <w:rPr>
          <w:rFonts w:ascii="Tahoma" w:eastAsiaTheme="minorEastAsia" w:hAnsi="Tahoma" w:cs="Tahoma"/>
          <w:color w:val="auto"/>
          <w:sz w:val="20"/>
          <w:szCs w:val="20"/>
        </w:rPr>
        <w:t>.</w:t>
      </w:r>
    </w:p>
    <w:p w:rsidR="004B5AB3" w:rsidRPr="004B5AB3" w:rsidRDefault="004B5AB3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:rsidR="00143431" w:rsidRPr="004B5AB3" w:rsidRDefault="00D00688" w:rsidP="004B5AB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="00143431"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143431" w:rsidRPr="004B5AB3" w:rsidRDefault="00D00688" w:rsidP="004B5AB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>Под обстоятельствами непреодолимой силы (форс-мажорные обстоятельства)</w:t>
      </w:r>
      <w:r w:rsidR="00143431" w:rsidRPr="004B5AB3">
        <w:rPr>
          <w:rFonts w:ascii="Tahoma" w:hAnsi="Tahoma" w:cs="Tahoma"/>
          <w:szCs w:val="20"/>
        </w:rPr>
        <w:t xml:space="preserve"> </w:t>
      </w:r>
      <w:r w:rsidR="00143431" w:rsidRPr="004B5AB3">
        <w:rPr>
          <w:rFonts w:ascii="Tahoma" w:eastAsiaTheme="majorEastAsia" w:hAnsi="Tahoma" w:cs="Tahoma"/>
          <w:bCs/>
          <w:szCs w:val="20"/>
        </w:rPr>
        <w:t xml:space="preserve">понимаются такие </w:t>
      </w:r>
      <w:r w:rsidR="00143431" w:rsidRPr="004B5AB3">
        <w:rPr>
          <w:rFonts w:ascii="Tahoma" w:eastAsiaTheme="majorEastAsia" w:hAnsi="Tahoma" w:cs="Tahoma"/>
          <w:bCs/>
          <w:szCs w:val="20"/>
        </w:rPr>
        <w:lastRenderedPageBreak/>
        <w:t>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(«Эмбарго»)</w:t>
      </w:r>
    </w:p>
    <w:p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</w:t>
      </w:r>
      <w:r w:rsidR="00FE70C7" w:rsidRPr="004B5AB3">
        <w:rPr>
          <w:rFonts w:ascii="Tahoma" w:hAnsi="Tahoma" w:cs="Tahoma"/>
          <w:b w:val="0"/>
          <w:color w:val="auto"/>
          <w:sz w:val="20"/>
          <w:szCs w:val="20"/>
        </w:rPr>
        <w:t>8</w:t>
      </w:r>
      <w:r w:rsidR="00E31764" w:rsidRPr="004B5AB3">
        <w:rPr>
          <w:rFonts w:ascii="Tahoma" w:hAnsi="Tahoma" w:cs="Tahoma"/>
          <w:b w:val="0"/>
          <w:color w:val="auto"/>
          <w:sz w:val="20"/>
          <w:szCs w:val="20"/>
        </w:rPr>
        <w:t>.2.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Договора, каждая Сторона должна без</w:t>
      </w:r>
      <w:r w:rsidR="005E1737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промедления, но не позднее 5 (пяти) рабочих д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у.</w:t>
      </w:r>
    </w:p>
    <w:p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</w:t>
      </w:r>
      <w:r w:rsidR="00FE70C7" w:rsidRPr="004B5AB3">
        <w:rPr>
          <w:rFonts w:ascii="Tahoma" w:hAnsi="Tahoma" w:cs="Tahoma"/>
          <w:b w:val="0"/>
          <w:color w:val="auto"/>
          <w:sz w:val="20"/>
          <w:szCs w:val="20"/>
        </w:rPr>
        <w:t>ещение, предусмотренное в п.8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.4. Договора, обязана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lastRenderedPageBreak/>
        <w:t>возместить другой Стороне причиненные такой просрочкой убытки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:rsidR="00D00688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AA71CF" w:rsidRPr="004B5AB3" w:rsidRDefault="00AA71CF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</w:t>
      </w:r>
      <w:r w:rsidR="00A00D05" w:rsidRPr="004B5AB3">
        <w:rPr>
          <w:i w:val="0"/>
        </w:rPr>
        <w:t xml:space="preserve">аявленные требования документов. Срок рассмотрения претензий - </w:t>
      </w:r>
      <w:permStart w:id="267676726" w:edGrp="everyone"/>
      <w:r w:rsidR="00A00D05" w:rsidRPr="004B5AB3">
        <w:rPr>
          <w:i w:val="0"/>
        </w:rPr>
        <w:t>10 (десять)</w:t>
      </w:r>
      <w:permEnd w:id="267676726"/>
      <w:r w:rsidR="00A00D05" w:rsidRPr="004B5AB3">
        <w:rPr>
          <w:i w:val="0"/>
        </w:rPr>
        <w:t xml:space="preserve"> рабочих дней с момента ее получения.</w:t>
      </w:r>
    </w:p>
    <w:p w:rsidR="00A00D05" w:rsidRPr="00E64A1F" w:rsidRDefault="00DD0379" w:rsidP="00CA093B">
      <w:pPr>
        <w:widowControl w:val="0"/>
        <w:numPr>
          <w:ilvl w:val="1"/>
          <w:numId w:val="5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>Споры, разногласия или требования, не урегулированные в претензионном поря</w:t>
      </w:r>
      <w:r w:rsidR="009E7AAE" w:rsidRPr="00E64A1F">
        <w:rPr>
          <w:rFonts w:ascii="Tahoma" w:hAnsi="Tahoma" w:cs="Tahoma"/>
          <w:iCs/>
        </w:rPr>
        <w:t>дке, передаются на разрешение в</w:t>
      </w:r>
      <w:r w:rsidR="00C42ADD" w:rsidRPr="00E64A1F">
        <w:rPr>
          <w:rFonts w:ascii="Tahoma" w:hAnsi="Tahoma" w:cs="Tahoma"/>
          <w:iCs/>
        </w:rPr>
        <w:t xml:space="preserve"> </w:t>
      </w:r>
      <w:r w:rsidR="00A00D05" w:rsidRPr="00E64A1F">
        <w:rPr>
          <w:rFonts w:ascii="Tahoma" w:hAnsi="Tahoma" w:cs="Tahoma"/>
        </w:rPr>
        <w:t xml:space="preserve">арбитражный суд </w:t>
      </w:r>
      <w:permStart w:id="1523461084" w:edGrp="everyone"/>
      <w:r w:rsidR="00791709">
        <w:rPr>
          <w:rFonts w:ascii="Tahoma" w:hAnsi="Tahoma" w:cs="Tahoma"/>
        </w:rPr>
        <w:t>г. Москвы</w:t>
      </w:r>
    </w:p>
    <w:permEnd w:id="1523461084"/>
    <w:p w:rsidR="004B5AB3" w:rsidRPr="004B5AB3" w:rsidRDefault="004B5AB3" w:rsidP="004B5AB3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Основания изменения и расторжения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</w:t>
      </w:r>
    </w:p>
    <w:p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</w:t>
      </w:r>
      <w:r w:rsidR="002C3C97" w:rsidRPr="004B5AB3">
        <w:rPr>
          <w:rFonts w:ascii="Tahoma" w:hAnsi="Tahoma" w:cs="Tahoma"/>
          <w:szCs w:val="20"/>
        </w:rPr>
        <w:t xml:space="preserve">ителями Исполнителя и Заказчика за исключением случаев, предусмотренных Договором. </w:t>
      </w:r>
    </w:p>
    <w:p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DA5A50" w:rsidRPr="004B5AB3" w:rsidRDefault="00DA5A5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lastRenderedPageBreak/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не вправе прекращать </w:t>
      </w:r>
      <w:r w:rsidR="00CE4032" w:rsidRPr="004B5AB3">
        <w:rPr>
          <w:i w:val="0"/>
        </w:rPr>
        <w:t>оказания Услуг</w:t>
      </w:r>
      <w:r w:rsidRPr="004B5AB3">
        <w:rPr>
          <w:i w:val="0"/>
        </w:rPr>
        <w:t xml:space="preserve"> до подписания двухстороннего соглашения о расторжении Договора;</w:t>
      </w:r>
    </w:p>
    <w:p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DA5A50" w:rsidRPr="004B5AB3" w:rsidRDefault="008C4892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</w:t>
      </w:r>
      <w:r w:rsidR="00D00688" w:rsidRPr="004B5AB3">
        <w:rPr>
          <w:rFonts w:ascii="Tahoma" w:hAnsi="Tahoma" w:cs="Tahoma"/>
          <w:b/>
          <w:szCs w:val="20"/>
        </w:rPr>
        <w:t xml:space="preserve">тказ от исполнения Договора по инициативе </w:t>
      </w:r>
      <w:r w:rsidR="00E31764" w:rsidRPr="004B5AB3">
        <w:rPr>
          <w:rFonts w:ascii="Tahoma" w:hAnsi="Tahoma" w:cs="Tahoma"/>
          <w:b/>
          <w:szCs w:val="20"/>
        </w:rPr>
        <w:t>Исполнителя</w:t>
      </w:r>
      <w:r w:rsidR="00D00688" w:rsidRPr="004B5AB3">
        <w:rPr>
          <w:rFonts w:ascii="Tahoma" w:hAnsi="Tahoma" w:cs="Tahoma"/>
          <w:b/>
          <w:szCs w:val="20"/>
        </w:rPr>
        <w:t>.</w:t>
      </w:r>
    </w:p>
    <w:p w:rsidR="009E7AAE" w:rsidRPr="00E64A1F" w:rsidRDefault="009E7AAE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>10.4</w:t>
      </w:r>
      <w:r w:rsidR="008C4892" w:rsidRPr="00E64A1F">
        <w:rPr>
          <w:rFonts w:ascii="Tahoma" w:hAnsi="Tahoma" w:cs="Tahoma"/>
          <w:szCs w:val="20"/>
        </w:rPr>
        <w:t xml:space="preserve">.1 </w:t>
      </w:r>
      <w:r w:rsidR="00FB3D4F" w:rsidRPr="00E64A1F">
        <w:rPr>
          <w:rFonts w:ascii="Tahoma" w:hAnsi="Tahoma" w:cs="Tahoma"/>
          <w:szCs w:val="20"/>
        </w:rPr>
        <w:t xml:space="preserve">Исполнитель вправе отказаться от исполнения настоящего Договора исключительно, при условии </w:t>
      </w:r>
      <w:permStart w:id="320494014" w:edGrp="everyone"/>
      <w:r w:rsidR="00FB3D4F" w:rsidRPr="00E64A1F">
        <w:rPr>
          <w:rFonts w:ascii="Tahoma" w:hAnsi="Tahoma" w:cs="Tahoma"/>
          <w:szCs w:val="20"/>
        </w:rPr>
        <w:t xml:space="preserve">выплаты Заказчику компенсации в размере </w:t>
      </w:r>
      <w:r w:rsidR="00BF67E4" w:rsidRPr="00BE128D">
        <w:rPr>
          <w:rFonts w:ascii="Tahoma" w:hAnsi="Tahoma" w:cs="Tahoma"/>
          <w:iCs/>
          <w:szCs w:val="20"/>
        </w:rPr>
        <w:t>5% от Цены Услуг</w:t>
      </w:r>
      <w:r w:rsidR="00791709">
        <w:rPr>
          <w:rFonts w:ascii="Tahoma" w:eastAsia="Times New Roman" w:hAnsi="Tahoma"/>
          <w:sz w:val="22"/>
          <w:szCs w:val="20"/>
        </w:rPr>
        <w:t xml:space="preserve"> </w:t>
      </w:r>
      <w:r w:rsidR="00BF67E4" w:rsidRPr="003A27F1">
        <w:rPr>
          <w:rFonts w:ascii="Tahoma" w:hAnsi="Tahoma" w:cs="Tahoma"/>
          <w:iCs/>
          <w:szCs w:val="20"/>
        </w:rPr>
        <w:t xml:space="preserve">и </w:t>
      </w:r>
      <w:permEnd w:id="320494014"/>
      <w:r w:rsidR="00BF67E4" w:rsidRPr="003A27F1">
        <w:rPr>
          <w:rFonts w:ascii="Tahoma" w:hAnsi="Tahoma" w:cs="Tahoma"/>
          <w:iCs/>
          <w:szCs w:val="20"/>
        </w:rPr>
        <w:t xml:space="preserve">полного возмещения Заказчику </w:t>
      </w:r>
      <w:permStart w:id="1487668419" w:edGrp="everyone"/>
      <w:r w:rsidR="00BF67E4" w:rsidRPr="003A27F1">
        <w:rPr>
          <w:rFonts w:ascii="Tahoma" w:hAnsi="Tahoma" w:cs="Tahoma"/>
          <w:iCs/>
          <w:szCs w:val="20"/>
        </w:rPr>
        <w:t>убытков</w:t>
      </w:r>
      <w:r w:rsidRPr="00E64A1F">
        <w:rPr>
          <w:rFonts w:ascii="Tahoma" w:hAnsi="Tahoma" w:cs="Tahoma"/>
          <w:szCs w:val="20"/>
        </w:rPr>
        <w:t>.</w:t>
      </w:r>
    </w:p>
    <w:p w:rsidR="008C4892" w:rsidRPr="004B5AB3" w:rsidRDefault="009E7AAE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10.4.2. </w:t>
      </w:r>
      <w:r w:rsidR="008C4892" w:rsidRPr="004B5AB3">
        <w:rPr>
          <w:rFonts w:ascii="Tahoma" w:hAnsi="Tahoma" w:cs="Tahoma"/>
          <w:szCs w:val="20"/>
        </w:rPr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ermEnd w:id="1487668419"/>
    <w:p w:rsidR="00D00688" w:rsidRPr="004B5AB3" w:rsidRDefault="00D00688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451D3B" w:rsidRPr="004B5AB3">
        <w:rPr>
          <w:i w:val="0"/>
        </w:rPr>
        <w:t xml:space="preserve">.1. </w:t>
      </w:r>
      <w:r w:rsidR="00D00688" w:rsidRPr="004B5AB3">
        <w:rPr>
          <w:i w:val="0"/>
        </w:rPr>
        <w:t>Заказчик вправе, в соответствии со ст.7</w:t>
      </w:r>
      <w:r w:rsidR="000713CA" w:rsidRPr="004B5AB3">
        <w:rPr>
          <w:i w:val="0"/>
        </w:rPr>
        <w:t>82</w:t>
      </w:r>
      <w:r w:rsidR="00D00688" w:rsidRPr="004B5AB3">
        <w:rPr>
          <w:i w:val="0"/>
        </w:rPr>
        <w:t xml:space="preserve"> ГК РФ, в любой момент в одностороннем внесудебном порядке отказаться от исполнения настоящего Договора (полностью или в части), путем направления </w:t>
      </w:r>
      <w:r w:rsidR="00E31764" w:rsidRPr="004B5AB3">
        <w:rPr>
          <w:i w:val="0"/>
        </w:rPr>
        <w:t>Исполнителю</w:t>
      </w:r>
      <w:r w:rsidR="00D00688" w:rsidRPr="004B5AB3">
        <w:rPr>
          <w:i w:val="0"/>
        </w:rPr>
        <w:t xml:space="preserve"> письменного уведомления о таком отказе.</w:t>
      </w:r>
    </w:p>
    <w:p w:rsidR="004A28E2" w:rsidRPr="004B5AB3" w:rsidRDefault="004A28E2" w:rsidP="004B5AB3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 xml:space="preserve">В таком случае Заказчик обязан оплатить </w:t>
      </w:r>
      <w:r w:rsidR="00CE4032" w:rsidRPr="004B5AB3">
        <w:rPr>
          <w:i w:val="0"/>
        </w:rPr>
        <w:t>Услуги</w:t>
      </w:r>
      <w:r w:rsidRPr="004B5AB3">
        <w:rPr>
          <w:i w:val="0"/>
        </w:rPr>
        <w:t xml:space="preserve">, фактически </w:t>
      </w:r>
      <w:r w:rsidR="00CE4032" w:rsidRPr="004B5AB3">
        <w:rPr>
          <w:i w:val="0"/>
        </w:rPr>
        <w:t>оказанные</w:t>
      </w:r>
      <w:r w:rsidRPr="004B5AB3">
        <w:rPr>
          <w:i w:val="0"/>
        </w:rPr>
        <w:t xml:space="preserve"> Исполнителем  на момент получения уведомления Заказчика об отказе от исполнения Договора</w:t>
      </w:r>
      <w:r w:rsidR="00E5267C" w:rsidRPr="00E5267C">
        <w:t xml:space="preserve"> </w:t>
      </w:r>
      <w:r w:rsidR="00E5267C" w:rsidRPr="00E64A1F">
        <w:rPr>
          <w:i w:val="0"/>
        </w:rPr>
        <w:t>на основании двухсторо</w:t>
      </w:r>
      <w:r w:rsidR="00E5267C" w:rsidRPr="00E5267C">
        <w:rPr>
          <w:i w:val="0"/>
        </w:rPr>
        <w:t xml:space="preserve">нних </w:t>
      </w:r>
      <w:permStart w:id="1392868865" w:edGrp="everyone"/>
      <w:r w:rsidR="00E5267C" w:rsidRPr="00E5267C">
        <w:rPr>
          <w:i w:val="0"/>
        </w:rPr>
        <w:t>а</w:t>
      </w:r>
      <w:proofErr w:type="spellStart"/>
      <w:r w:rsidR="00E5267C" w:rsidRPr="00E64A1F">
        <w:rPr>
          <w:i w:val="0"/>
        </w:rPr>
        <w:t>ктов</w:t>
      </w:r>
      <w:proofErr w:type="spellEnd"/>
      <w:r w:rsidR="00E5267C" w:rsidRPr="00E64A1F">
        <w:rPr>
          <w:i w:val="0"/>
        </w:rPr>
        <w:t xml:space="preserve"> </w:t>
      </w:r>
      <w:r w:rsidR="00E5267C">
        <w:rPr>
          <w:i w:val="0"/>
        </w:rPr>
        <w:t>оказанных</w:t>
      </w:r>
      <w:r w:rsidR="00E5267C" w:rsidRPr="00E64A1F">
        <w:rPr>
          <w:i w:val="0"/>
        </w:rPr>
        <w:t xml:space="preserve"> услуг</w:t>
      </w:r>
      <w:permEnd w:id="1392868865"/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:rsidR="004A28E2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lastRenderedPageBreak/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BB2482" w:rsidRPr="004B5AB3">
        <w:rPr>
          <w:i w:val="0"/>
        </w:rPr>
        <w:t>.2. Заказчик</w:t>
      </w:r>
      <w:r w:rsidR="009E7AAE" w:rsidRPr="004B5AB3">
        <w:rPr>
          <w:i w:val="0"/>
        </w:rPr>
        <w:t xml:space="preserve"> в соответствии </w:t>
      </w:r>
      <w:r w:rsidR="00193A4B">
        <w:rPr>
          <w:i w:val="0"/>
        </w:rPr>
        <w:t>со</w:t>
      </w:r>
      <w:r w:rsidR="009E7AAE" w:rsidRPr="004B5AB3">
        <w:rPr>
          <w:i w:val="0"/>
        </w:rPr>
        <w:t xml:space="preserve"> ст. 450</w:t>
      </w:r>
      <w:r w:rsidR="00193A4B">
        <w:rPr>
          <w:i w:val="0"/>
        </w:rPr>
        <w:t>.1</w:t>
      </w:r>
      <w:r w:rsidR="009E7AAE" w:rsidRPr="004B5AB3">
        <w:rPr>
          <w:i w:val="0"/>
        </w:rPr>
        <w:t xml:space="preserve"> ГК РФ,</w:t>
      </w:r>
      <w:r w:rsidR="00BB2482" w:rsidRPr="004B5AB3">
        <w:rPr>
          <w:i w:val="0"/>
        </w:rPr>
        <w:t xml:space="preserve"> </w:t>
      </w:r>
      <w:r w:rsidR="004A28E2" w:rsidRPr="004B5AB3">
        <w:rPr>
          <w:i w:val="0"/>
        </w:rPr>
        <w:t>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643A15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:rsidR="004A28E2" w:rsidRPr="004B5AB3" w:rsidRDefault="00643A15" w:rsidP="004B5AB3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 xml:space="preserve">) </w:t>
      </w:r>
      <w:r w:rsidR="004A28E2" w:rsidRPr="004B5AB3">
        <w:rPr>
          <w:i w:val="0"/>
        </w:rPr>
        <w:t xml:space="preserve">Исполнитель  не приступает своевременно к исполнению настоящего Договора или </w:t>
      </w:r>
      <w:r w:rsidR="00CE4032" w:rsidRPr="004B5AB3">
        <w:rPr>
          <w:i w:val="0"/>
        </w:rPr>
        <w:t>оказывает Услуги</w:t>
      </w:r>
      <w:r w:rsidR="004A28E2" w:rsidRPr="004B5AB3">
        <w:rPr>
          <w:i w:val="0"/>
        </w:rPr>
        <w:t xml:space="preserve"> настолько медленно, что их окончание к датам, установленным </w:t>
      </w:r>
      <w:r w:rsidR="002F5BEC">
        <w:rPr>
          <w:i w:val="0"/>
        </w:rPr>
        <w:t>Статье 4</w:t>
      </w:r>
      <w:r w:rsidR="004A28E2" w:rsidRPr="004B5AB3">
        <w:rPr>
          <w:i w:val="0"/>
        </w:rPr>
        <w:t xml:space="preserve"> </w:t>
      </w:r>
      <w:r w:rsidR="002F5BEC">
        <w:rPr>
          <w:i w:val="0"/>
        </w:rPr>
        <w:t xml:space="preserve">настоящего </w:t>
      </w:r>
      <w:r w:rsidR="004A28E2" w:rsidRPr="004B5AB3">
        <w:rPr>
          <w:i w:val="0"/>
        </w:rPr>
        <w:t>Договора становится явно невозможным;</w:t>
      </w:r>
    </w:p>
    <w:p w:rsidR="004A28E2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c) </w:t>
      </w:r>
      <w:r w:rsidR="004A28E2" w:rsidRPr="004B5AB3">
        <w:rPr>
          <w:i w:val="0"/>
        </w:rPr>
        <w:t xml:space="preserve">во время </w:t>
      </w:r>
      <w:r w:rsidR="00643A15" w:rsidRPr="004B5AB3">
        <w:rPr>
          <w:i w:val="0"/>
        </w:rPr>
        <w:t>оказания У</w:t>
      </w:r>
      <w:r w:rsidRPr="004B5AB3">
        <w:rPr>
          <w:i w:val="0"/>
        </w:rPr>
        <w:t>слуг</w:t>
      </w:r>
      <w:r w:rsidR="004A28E2" w:rsidRPr="004B5AB3">
        <w:rPr>
          <w:i w:val="0"/>
        </w:rPr>
        <w:t xml:space="preserve"> станет очевидным, что они не будут </w:t>
      </w:r>
      <w:r w:rsidRPr="004B5AB3">
        <w:rPr>
          <w:i w:val="0"/>
        </w:rPr>
        <w:t>оказаны</w:t>
      </w:r>
      <w:r w:rsidR="004A28E2" w:rsidRPr="004B5AB3">
        <w:rPr>
          <w:i w:val="0"/>
        </w:rPr>
        <w:t xml:space="preserve"> надлежащим образом и в срок;</w:t>
      </w:r>
    </w:p>
    <w:p w:rsidR="004A28E2" w:rsidRPr="004B5AB3" w:rsidRDefault="00CE4032" w:rsidP="004B5AB3">
      <w:pPr>
        <w:pStyle w:val="ConsPlusNormal"/>
        <w:jc w:val="both"/>
        <w:rPr>
          <w:i w:val="0"/>
        </w:rPr>
      </w:pPr>
      <w:permStart w:id="978138229" w:edGrp="everyone"/>
      <w:r w:rsidRPr="004B5AB3">
        <w:rPr>
          <w:i w:val="0"/>
        </w:rPr>
        <w:t xml:space="preserve">d) </w:t>
      </w:r>
      <w:r w:rsidR="004A28E2" w:rsidRPr="004B5AB3">
        <w:rPr>
          <w:i w:val="0"/>
        </w:rPr>
        <w:t xml:space="preserve">прекращение и/или приостановление действия лицензии, допуска, свидетельства или иного разрешения, необходимого Исполнителю для </w:t>
      </w:r>
      <w:r w:rsidRPr="004B5AB3">
        <w:rPr>
          <w:i w:val="0"/>
        </w:rPr>
        <w:t>оказания Услуг</w:t>
      </w:r>
      <w:r w:rsidR="004A28E2" w:rsidRPr="004B5AB3">
        <w:rPr>
          <w:i w:val="0"/>
        </w:rPr>
        <w:t xml:space="preserve"> и исполнения обязательств по настоящему Договору;</w:t>
      </w:r>
    </w:p>
    <w:permEnd w:id="978138229"/>
    <w:p w:rsidR="00643A15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e) </w:t>
      </w:r>
      <w:r w:rsidR="004A28E2" w:rsidRPr="004B5AB3">
        <w:rPr>
          <w:i w:val="0"/>
        </w:rPr>
        <w:t>в отношении Исполнителя принято решения о ликвидации, либо реорганизации;</w:t>
      </w:r>
    </w:p>
    <w:p w:rsidR="004A28E2" w:rsidRPr="004B5AB3" w:rsidRDefault="00B82B24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f)</w:t>
      </w:r>
      <w:r w:rsidR="004A28E2" w:rsidRPr="004B5AB3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:rsidR="004A28E2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g) </w:t>
      </w:r>
      <w:r w:rsidR="004A28E2" w:rsidRPr="004B5AB3">
        <w:rPr>
          <w:i w:val="0"/>
        </w:rPr>
        <w:t xml:space="preserve">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</w:t>
      </w:r>
      <w:r w:rsidRPr="004B5AB3">
        <w:rPr>
          <w:i w:val="0"/>
        </w:rPr>
        <w:t>оказание Услуг</w:t>
      </w:r>
      <w:r w:rsidR="004A28E2" w:rsidRPr="004B5AB3">
        <w:rPr>
          <w:i w:val="0"/>
        </w:rPr>
        <w:t xml:space="preserve">, </w:t>
      </w:r>
      <w:r w:rsidRPr="004B5AB3">
        <w:rPr>
          <w:i w:val="0"/>
        </w:rPr>
        <w:t>оказываемых</w:t>
      </w:r>
      <w:r w:rsidR="004A28E2" w:rsidRPr="004B5AB3">
        <w:rPr>
          <w:i w:val="0"/>
        </w:rPr>
        <w:t xml:space="preserve">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643A15" w:rsidRPr="004B5AB3" w:rsidRDefault="00643A15" w:rsidP="004B5AB3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="00BB2482" w:rsidRPr="004B5AB3">
        <w:rPr>
          <w:i w:val="0"/>
        </w:rPr>
        <w:t xml:space="preserve">) </w:t>
      </w:r>
      <w:r w:rsidR="004A28E2" w:rsidRPr="004B5AB3">
        <w:rPr>
          <w:i w:val="0"/>
        </w:rPr>
        <w:t>в иных случаях, предусмотренных законодательством Российской Федерации и/или Договором.</w:t>
      </w:r>
    </w:p>
    <w:p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.3. </w:t>
      </w:r>
      <w:r w:rsidR="00D00688" w:rsidRPr="004B5AB3">
        <w:rPr>
          <w:i w:val="0"/>
        </w:rPr>
        <w:t>В случае одностороннего отказа Заказчика от исполнения Договора по основаниям, предусмотренным п.</w:t>
      </w: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643A15" w:rsidRPr="004B5AB3">
        <w:rPr>
          <w:i w:val="0"/>
        </w:rPr>
        <w:t>.2.</w:t>
      </w:r>
      <w:r w:rsidR="00451D3B" w:rsidRPr="004B5AB3">
        <w:rPr>
          <w:i w:val="0"/>
        </w:rPr>
        <w:t xml:space="preserve"> Договора</w:t>
      </w:r>
      <w:r w:rsidR="00D00688" w:rsidRPr="004B5AB3">
        <w:rPr>
          <w:i w:val="0"/>
        </w:rPr>
        <w:t xml:space="preserve"> , Заказчик вправе потребовать, а </w:t>
      </w:r>
      <w:r w:rsidR="00F67C76" w:rsidRPr="004B5AB3">
        <w:rPr>
          <w:i w:val="0"/>
        </w:rPr>
        <w:t xml:space="preserve">Исполнитель </w:t>
      </w:r>
      <w:r w:rsidR="00D00688" w:rsidRPr="004B5AB3">
        <w:rPr>
          <w:i w:val="0"/>
        </w:rPr>
        <w:t xml:space="preserve"> обязан возместить Заказчику убытки, в том числе упущенную выгоду.</w:t>
      </w:r>
    </w:p>
    <w:p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.4. </w:t>
      </w:r>
      <w:r w:rsidR="00D00688" w:rsidRPr="004B5AB3">
        <w:rPr>
          <w:i w:val="0"/>
        </w:rPr>
        <w:t xml:space="preserve">Заказчик вправе отказаться от исполнения Договора, по основаниям, предусмотренным </w:t>
      </w:r>
      <w:r w:rsidR="00451D3B" w:rsidRPr="004B5AB3">
        <w:rPr>
          <w:i w:val="0"/>
        </w:rPr>
        <w:t xml:space="preserve">п. </w:t>
      </w: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0713CA" w:rsidRPr="004B5AB3">
        <w:rPr>
          <w:i w:val="0"/>
        </w:rPr>
        <w:t xml:space="preserve">.2 </w:t>
      </w:r>
      <w:r w:rsidR="00451D3B" w:rsidRPr="004B5AB3">
        <w:rPr>
          <w:i w:val="0"/>
        </w:rPr>
        <w:t>Договора</w:t>
      </w:r>
      <w:r w:rsidR="00D00688" w:rsidRPr="004B5AB3">
        <w:rPr>
          <w:i w:val="0"/>
        </w:rPr>
        <w:t xml:space="preserve"> 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</w:t>
      </w:r>
      <w:r w:rsidR="00D00688" w:rsidRPr="004B5AB3">
        <w:rPr>
          <w:i w:val="0"/>
        </w:rPr>
        <w:lastRenderedPageBreak/>
        <w:t xml:space="preserve">казчиком отказа от исполнения Договора, </w:t>
      </w:r>
      <w:r w:rsidR="00F67C76" w:rsidRPr="004B5AB3">
        <w:rPr>
          <w:i w:val="0"/>
        </w:rPr>
        <w:t xml:space="preserve">Исполнитель </w:t>
      </w:r>
      <w:r w:rsidR="00D00688" w:rsidRPr="004B5AB3">
        <w:rPr>
          <w:i w:val="0"/>
        </w:rPr>
        <w:t xml:space="preserve"> не устранил обстоятельства дающие Заказчику право на отказ от исполнения Договора.</w:t>
      </w:r>
    </w:p>
    <w:p w:rsidR="001F5C44" w:rsidRDefault="00E02552" w:rsidP="00E64A1F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.5. </w:t>
      </w:r>
      <w:r w:rsidR="00D00688" w:rsidRPr="004B5AB3">
        <w:rPr>
          <w:i w:val="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</w:t>
      </w:r>
      <w:r w:rsidR="00E31764" w:rsidRPr="004B5AB3">
        <w:rPr>
          <w:i w:val="0"/>
        </w:rPr>
        <w:t>Исполнителем</w:t>
      </w:r>
      <w:r w:rsidR="00D00688" w:rsidRPr="004B5AB3">
        <w:rPr>
          <w:i w:val="0"/>
        </w:rPr>
        <w:t xml:space="preserve"> уведомления об отказе от Договора, если иной срок прекращения Договора не указан в уведомлении. </w:t>
      </w:r>
      <w:bookmarkStart w:id="8" w:name="_MailEndCompose"/>
    </w:p>
    <w:p w:rsidR="003A3131" w:rsidRPr="00E64A1F" w:rsidRDefault="00FB3D4F" w:rsidP="00E64A1F">
      <w:pPr>
        <w:pStyle w:val="ConsPlusNormal"/>
        <w:jc w:val="both"/>
        <w:rPr>
          <w:bCs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="003A3131"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 w:rsidR="003A3131">
        <w:rPr>
          <w:rFonts w:eastAsia="Times New Roman"/>
          <w:i w:val="0"/>
          <w:iCs w:val="0"/>
          <w:lang w:eastAsia="ru-RU"/>
        </w:rPr>
        <w:t>мотренным п.10.5</w:t>
      </w:r>
      <w:r w:rsidR="003A3131" w:rsidRPr="003A3131">
        <w:rPr>
          <w:rFonts w:eastAsia="Times New Roman"/>
          <w:i w:val="0"/>
          <w:iCs w:val="0"/>
          <w:lang w:eastAsia="ru-RU"/>
        </w:rPr>
        <w:t>.</w:t>
      </w:r>
      <w:r w:rsidR="003A3131">
        <w:rPr>
          <w:rFonts w:eastAsia="Times New Roman"/>
          <w:i w:val="0"/>
          <w:iCs w:val="0"/>
          <w:lang w:eastAsia="ru-RU"/>
        </w:rPr>
        <w:t>2.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 w:rsidR="00166E3B">
        <w:rPr>
          <w:rFonts w:eastAsia="Times New Roman"/>
          <w:i w:val="0"/>
          <w:iCs w:val="0"/>
          <w:lang w:eastAsia="ru-RU"/>
        </w:rPr>
        <w:t>Исполнитель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permStart w:id="1764444373" w:edGrp="everyone"/>
      <w:r w:rsidR="0072589C">
        <w:rPr>
          <w:rFonts w:eastAsia="Times New Roman"/>
          <w:i w:val="0"/>
          <w:iCs w:val="0"/>
          <w:lang w:eastAsia="ru-RU"/>
        </w:rPr>
        <w:t>5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8"/>
      <w:permEnd w:id="1764444373"/>
      <w:r w:rsidR="0072589C">
        <w:rPr>
          <w:rFonts w:eastAsia="Times New Roman"/>
          <w:i w:val="0"/>
          <w:iCs w:val="0"/>
          <w:lang w:eastAsia="ru-RU"/>
        </w:rPr>
        <w:t>% от Ц</w:t>
      </w:r>
      <w:r>
        <w:rPr>
          <w:rFonts w:eastAsia="Times New Roman"/>
          <w:i w:val="0"/>
          <w:iCs w:val="0"/>
          <w:lang w:eastAsia="ru-RU"/>
        </w:rPr>
        <w:t>ены Услуг.</w:t>
      </w:r>
    </w:p>
    <w:p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:rsidR="00791709" w:rsidRPr="0067579B" w:rsidRDefault="00791709" w:rsidP="00791709">
      <w:pPr>
        <w:pStyle w:val="ConsNormal"/>
        <w:numPr>
          <w:ilvl w:val="1"/>
          <w:numId w:val="5"/>
        </w:numPr>
        <w:tabs>
          <w:tab w:val="clear" w:pos="1866"/>
          <w:tab w:val="num" w:pos="709"/>
        </w:tabs>
        <w:contextualSpacing/>
        <w:jc w:val="both"/>
        <w:rPr>
          <w:rFonts w:ascii="Tahoma" w:hAnsi="Tahoma" w:cs="Tahoma"/>
        </w:rPr>
      </w:pPr>
      <w:bookmarkStart w:id="9" w:name="_Ref328406247"/>
      <w:permStart w:id="1672636328" w:edGrp="everyone"/>
      <w:r w:rsidRPr="0067579B">
        <w:rPr>
          <w:rFonts w:ascii="Tahoma" w:hAnsi="Tahoma" w:cs="Tahoma"/>
        </w:rPr>
        <w:t>От имени Заказчика по вопросам контроля исполнения настоящего Договора, подписания актов оказанных Услуг, актов на списание материалов</w:t>
      </w:r>
      <w:r w:rsidRPr="0067579B">
        <w:rPr>
          <w:rFonts w:ascii="Tahoma" w:hAnsi="Tahoma" w:cs="Tahoma"/>
          <w:color w:val="000000" w:themeColor="text1"/>
        </w:rPr>
        <w:t>,</w:t>
      </w:r>
      <w:r w:rsidRPr="0067579B">
        <w:rPr>
          <w:rFonts w:ascii="Tahoma" w:hAnsi="Tahoma" w:cs="Tahoma"/>
        </w:rPr>
        <w:t xml:space="preserve"> 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9"/>
    </w:p>
    <w:p w:rsidR="00791709" w:rsidRPr="0067579B" w:rsidRDefault="00791709" w:rsidP="00791709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67579B">
        <w:rPr>
          <w:rFonts w:ascii="Tahoma" w:hAnsi="Tahoma" w:cs="Tahoma"/>
          <w:color w:val="000000"/>
          <w:szCs w:val="20"/>
        </w:rPr>
        <w:t>Наименование: АО «ЭнергосбыТ Плюс»</w:t>
      </w:r>
    </w:p>
    <w:p w:rsidR="00791709" w:rsidRPr="0067579B" w:rsidRDefault="00791709" w:rsidP="00791709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67579B">
        <w:rPr>
          <w:rFonts w:ascii="Tahoma" w:hAnsi="Tahoma" w:cs="Tahoma"/>
          <w:color w:val="000000"/>
          <w:szCs w:val="20"/>
        </w:rPr>
        <w:t xml:space="preserve">Уполномоченные лица: </w:t>
      </w:r>
      <w:r>
        <w:rPr>
          <w:rFonts w:ascii="Tahoma" w:hAnsi="Tahoma" w:cs="Tahoma"/>
          <w:color w:val="000000"/>
          <w:szCs w:val="20"/>
        </w:rPr>
        <w:t>Азизов Курбонали Рахимович</w:t>
      </w:r>
    </w:p>
    <w:p w:rsidR="00791709" w:rsidRPr="0067579B" w:rsidRDefault="00791709" w:rsidP="00791709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67579B">
        <w:rPr>
          <w:rFonts w:ascii="Tahoma" w:hAnsi="Tahoma" w:cs="Tahoma"/>
        </w:rPr>
        <w:t xml:space="preserve">Стороны назначают ответственных за исполнение настоящего Договора:                         </w:t>
      </w:r>
    </w:p>
    <w:p w:rsidR="00791709" w:rsidRPr="0067579B" w:rsidRDefault="00791709" w:rsidP="00791709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67579B">
        <w:rPr>
          <w:rFonts w:ascii="Tahoma" w:hAnsi="Tahoma" w:cs="Tahoma"/>
        </w:rPr>
        <w:t xml:space="preserve">от </w:t>
      </w:r>
      <w:r>
        <w:rPr>
          <w:rFonts w:ascii="Tahoma" w:hAnsi="Tahoma" w:cs="Tahoma"/>
        </w:rPr>
        <w:t>Покупателя</w:t>
      </w:r>
      <w:r w:rsidRPr="0067579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Березов Илья Сергеевич</w:t>
      </w:r>
      <w:r w:rsidRPr="0067579B">
        <w:rPr>
          <w:rFonts w:ascii="Tahoma" w:hAnsi="Tahoma" w:cs="Tahoma"/>
        </w:rPr>
        <w:t>, e-</w:t>
      </w:r>
      <w:proofErr w:type="spellStart"/>
      <w:r w:rsidRPr="0067579B">
        <w:rPr>
          <w:rFonts w:ascii="Tahoma" w:hAnsi="Tahoma" w:cs="Tahoma"/>
        </w:rPr>
        <w:t>mail</w:t>
      </w:r>
      <w:proofErr w:type="spellEnd"/>
      <w:r w:rsidRPr="0067579B">
        <w:rPr>
          <w:rFonts w:ascii="Tahoma" w:hAnsi="Tahoma" w:cs="Tahoma"/>
        </w:rPr>
        <w:t xml:space="preserve">: </w:t>
      </w:r>
      <w:r>
        <w:rPr>
          <w:rFonts w:ascii="Tahoma" w:hAnsi="Tahoma" w:cs="Tahoma"/>
          <w:lang w:val="en-US"/>
        </w:rPr>
        <w:t>Ilya</w:t>
      </w:r>
      <w:r w:rsidRPr="00B27633">
        <w:rPr>
          <w:rFonts w:ascii="Tahoma" w:hAnsi="Tahoma" w:cs="Tahoma"/>
        </w:rPr>
        <w:t>.</w:t>
      </w:r>
      <w:proofErr w:type="spellStart"/>
      <w:r>
        <w:rPr>
          <w:rFonts w:ascii="Tahoma" w:hAnsi="Tahoma" w:cs="Tahoma"/>
          <w:lang w:val="en-US"/>
        </w:rPr>
        <w:t>Berezov</w:t>
      </w:r>
      <w:proofErr w:type="spellEnd"/>
      <w:r w:rsidRPr="008070FD">
        <w:rPr>
          <w:rFonts w:ascii="Tahoma" w:hAnsi="Tahoma" w:cs="Tahoma"/>
        </w:rPr>
        <w:t>@esplus.ru</w:t>
      </w:r>
      <w:r w:rsidRPr="00AA0028">
        <w:rPr>
          <w:rFonts w:ascii="Tahoma" w:hAnsi="Tahoma" w:cs="Tahoma"/>
        </w:rPr>
        <w:t>;</w:t>
      </w:r>
    </w:p>
    <w:p w:rsidR="00451D3B" w:rsidRPr="004B5AB3" w:rsidRDefault="00451D3B" w:rsidP="004B5AB3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от Исполнителя ____</w:t>
      </w:r>
      <w:proofErr w:type="gramStart"/>
      <w:r w:rsidRPr="004B5AB3">
        <w:rPr>
          <w:rFonts w:ascii="Tahoma" w:hAnsi="Tahoma" w:cs="Tahoma"/>
        </w:rPr>
        <w:t>_[</w:t>
      </w:r>
      <w:proofErr w:type="gramEnd"/>
      <w:r w:rsidRPr="004B5AB3">
        <w:rPr>
          <w:rFonts w:ascii="Tahoma" w:hAnsi="Tahoma" w:cs="Tahoma"/>
        </w:rPr>
        <w:t xml:space="preserve">Фамилия И.О.]___ телефон __________, </w:t>
      </w:r>
      <w:r w:rsidRPr="004B5AB3">
        <w:rPr>
          <w:rFonts w:ascii="Tahoma" w:hAnsi="Tahoma" w:cs="Tahoma"/>
          <w:lang w:val="en-US"/>
        </w:rPr>
        <w:t>e</w:t>
      </w:r>
      <w:r w:rsidRPr="004B5AB3">
        <w:rPr>
          <w:rFonts w:ascii="Tahoma" w:hAnsi="Tahoma" w:cs="Tahoma"/>
        </w:rPr>
        <w:t>-</w:t>
      </w:r>
      <w:r w:rsidRPr="004B5AB3">
        <w:rPr>
          <w:rFonts w:ascii="Tahoma" w:hAnsi="Tahoma" w:cs="Tahoma"/>
          <w:lang w:val="en-US"/>
        </w:rPr>
        <w:t>mail</w:t>
      </w:r>
      <w:r w:rsidRPr="004B5AB3">
        <w:rPr>
          <w:rFonts w:ascii="Tahoma" w:hAnsi="Tahoma" w:cs="Tahoma"/>
        </w:rPr>
        <w:t>: ______________________.</w:t>
      </w:r>
    </w:p>
    <w:permEnd w:id="1672636328"/>
    <w:p w:rsidR="00070975" w:rsidRPr="004B5AB3" w:rsidRDefault="00D00688" w:rsidP="004B5AB3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При отсутствии письменного согласия Заказчика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не вправе:</w:t>
      </w:r>
    </w:p>
    <w:p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permStart w:id="1654811547" w:edGrp="everyone"/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ermEnd w:id="1654811547"/>
    <w:p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передавать (уступать) третьим лицам и (или) обременять права в отношении каких-либо имущественных прав в отношении </w:t>
      </w:r>
      <w:r w:rsidR="00E02552" w:rsidRPr="004B5AB3">
        <w:rPr>
          <w:i w:val="0"/>
        </w:rPr>
        <w:t>Результата Услуг\Предмета Договора</w:t>
      </w:r>
      <w:r w:rsidRPr="004B5AB3">
        <w:rPr>
          <w:i w:val="0"/>
        </w:rPr>
        <w:t>;</w:t>
      </w:r>
    </w:p>
    <w:p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а также заключать иные сделки, в результате которых возникает или может возникнуть обременения прав (требований)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к Заказчику по </w:t>
      </w:r>
      <w:r w:rsidRPr="004B5AB3">
        <w:rPr>
          <w:i w:val="0"/>
        </w:rPr>
        <w:lastRenderedPageBreak/>
        <w:t>Договору, и (или) иные об</w:t>
      </w:r>
      <w:r w:rsidR="00CE4032" w:rsidRPr="004B5AB3">
        <w:rPr>
          <w:i w:val="0"/>
        </w:rPr>
        <w:t>ременения, касающиеся Результата Услуг</w:t>
      </w:r>
      <w:r w:rsidRPr="004B5AB3">
        <w:rPr>
          <w:i w:val="0"/>
        </w:rPr>
        <w:t>/Предмета Договора.</w:t>
      </w:r>
    </w:p>
    <w:p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Стороны особо отмечают, что Заказчик на свое усмотрение принимает решение о выдаче или отказе в выдаче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В случае нарушения вышеуказанных ограничений, в том числе заключения сделок, без письменного согласия Заказчика,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</w:t>
      </w:r>
      <w:r w:rsidR="00CE4032" w:rsidRPr="004B5AB3">
        <w:rPr>
          <w:i w:val="0"/>
        </w:rPr>
        <w:t>оказанных Услуг</w:t>
      </w:r>
      <w:r w:rsidRPr="004B5AB3">
        <w:rPr>
          <w:i w:val="0"/>
        </w:rPr>
        <w:t xml:space="preserve">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</w:t>
      </w:r>
      <w:r w:rsidR="00CE4032" w:rsidRPr="004B5AB3">
        <w:rPr>
          <w:i w:val="0"/>
        </w:rPr>
        <w:t xml:space="preserve"> оказанных</w:t>
      </w:r>
      <w:r w:rsidRPr="004B5AB3">
        <w:rPr>
          <w:i w:val="0"/>
        </w:rPr>
        <w:t xml:space="preserve"> </w:t>
      </w:r>
      <w:r w:rsidR="00CE4032" w:rsidRPr="004B5AB3">
        <w:rPr>
          <w:i w:val="0"/>
        </w:rPr>
        <w:t>Услуг</w:t>
      </w:r>
      <w:r w:rsidRPr="004B5AB3">
        <w:rPr>
          <w:i w:val="0"/>
        </w:rPr>
        <w:t xml:space="preserve">, штраф составляет </w:t>
      </w:r>
      <w:permStart w:id="334243772" w:edGrp="everyone"/>
      <w:r w:rsidRPr="004B5AB3">
        <w:rPr>
          <w:i w:val="0"/>
        </w:rPr>
        <w:t xml:space="preserve">10 %(десять процентов) от </w:t>
      </w:r>
      <w:r w:rsidR="00A2747E" w:rsidRPr="004B5AB3">
        <w:rPr>
          <w:i w:val="0"/>
        </w:rPr>
        <w:t>Цены Услуг</w:t>
      </w:r>
      <w:r w:rsidRPr="004B5AB3">
        <w:rPr>
          <w:i w:val="0"/>
        </w:rPr>
        <w:t>.</w:t>
      </w:r>
      <w:permEnd w:id="334243772"/>
    </w:p>
    <w:p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в соответствии с настоящей статьей Договора, к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не будет применяться ответственность, установленная Договором.</w:t>
      </w:r>
    </w:p>
    <w:p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permStart w:id="693397451" w:edGrp="everyone"/>
      <w:r w:rsidRPr="004B5AB3">
        <w:rPr>
          <w:i w:val="0"/>
        </w:rPr>
        <w:t xml:space="preserve">Заказчик вправе уступить или заложить права (требования) к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по Договору без согласия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на такую уступку.</w:t>
      </w:r>
    </w:p>
    <w:p w:rsidR="00070975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r w:rsidR="005142E4" w:rsidRPr="004B5AB3">
        <w:rPr>
          <w:i w:val="0"/>
        </w:rPr>
        <w:t>Исполнитель настоящим</w:t>
      </w:r>
      <w:r w:rsidRPr="004B5AB3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</w:t>
      </w:r>
      <w:r w:rsidR="00E31764" w:rsidRPr="004B5AB3">
        <w:rPr>
          <w:i w:val="0"/>
        </w:rPr>
        <w:t>Исполнителем</w:t>
      </w:r>
      <w:r w:rsidRPr="004B5AB3">
        <w:rPr>
          <w:i w:val="0"/>
        </w:rPr>
        <w:t xml:space="preserve">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ermEnd w:id="693397451"/>
    <w:p w:rsidR="003E64C6" w:rsidRPr="004B5AB3" w:rsidRDefault="003E64C6" w:rsidP="004B5AB3">
      <w:pPr>
        <w:pStyle w:val="ConsPlusNormal"/>
        <w:jc w:val="both"/>
        <w:rPr>
          <w:i w:val="0"/>
        </w:rPr>
      </w:pPr>
    </w:p>
    <w:p w:rsidR="00747DB7" w:rsidRPr="00747DB7" w:rsidRDefault="00747DB7" w:rsidP="00747DB7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 xml:space="preserve"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</w:t>
      </w:r>
      <w:r w:rsidRPr="007D711D">
        <w:rPr>
          <w:i w:val="0"/>
        </w:rPr>
        <w:lastRenderedPageBreak/>
        <w:t>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lastRenderedPageBreak/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</w:t>
      </w:r>
      <w:r w:rsidRPr="007D711D">
        <w:rPr>
          <w:rFonts w:ascii="Tahoma" w:hAnsi="Tahoma" w:cs="Tahoma"/>
          <w:szCs w:val="20"/>
        </w:rPr>
        <w:lastRenderedPageBreak/>
        <w:t>никшие в связи с ненадлежащим извещением, возлагаются на Сторону, изменившую свои реквизиты и почтовый адрес.</w:t>
      </w:r>
    </w:p>
    <w:p w:rsidR="00747DB7" w:rsidRPr="007D711D" w:rsidRDefault="00747DB7" w:rsidP="00747DB7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:rsidR="00747DB7" w:rsidRPr="007D711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>12.12.1</w:t>
      </w:r>
      <w:permStart w:id="1490436035" w:edGrp="everyone"/>
      <w:r w:rsidRPr="007D711D">
        <w:rPr>
          <w:rFonts w:ascii="Tahoma" w:hAnsi="Tahoma" w:cs="Tahoma"/>
        </w:rPr>
        <w:t xml:space="preserve">. </w:t>
      </w:r>
      <w:r w:rsidR="00791709" w:rsidRPr="007D711D">
        <w:rPr>
          <w:rFonts w:ascii="Tahoma" w:hAnsi="Tahoma" w:cs="Tahoma"/>
        </w:rPr>
        <w:t xml:space="preserve">Заказчику: </w:t>
      </w:r>
      <w:r w:rsidR="00791709" w:rsidRPr="006851B8">
        <w:rPr>
          <w:rFonts w:ascii="Tahoma" w:hAnsi="Tahoma" w:cs="Tahoma"/>
        </w:rPr>
        <w:t xml:space="preserve">адрес для направления корреспонденции: </w:t>
      </w:r>
      <w:r w:rsidR="00791709" w:rsidRPr="0034745A">
        <w:rPr>
          <w:rFonts w:ascii="Tahoma" w:hAnsi="Tahoma" w:cs="Tahoma"/>
        </w:rPr>
        <w:t xml:space="preserve">143421, Московская область, </w:t>
      </w:r>
      <w:proofErr w:type="spellStart"/>
      <w:r w:rsidR="00791709" w:rsidRPr="00FE1EEA">
        <w:rPr>
          <w:rFonts w:ascii="Tahoma" w:hAnsi="Tahoma" w:cs="Tahoma"/>
        </w:rPr>
        <w:t>г.о</w:t>
      </w:r>
      <w:proofErr w:type="spellEnd"/>
      <w:r w:rsidR="00791709" w:rsidRPr="00FE1EEA">
        <w:rPr>
          <w:rFonts w:ascii="Tahoma" w:hAnsi="Tahoma" w:cs="Tahoma"/>
        </w:rPr>
        <w:t>. Красногорск, тер. автодорога Балтия, км 26-й, д.5, стр.3, офис 513</w:t>
      </w:r>
      <w:r w:rsidR="00791709">
        <w:rPr>
          <w:rFonts w:ascii="Tahoma" w:hAnsi="Tahoma" w:cs="Tahoma"/>
        </w:rPr>
        <w:t>.</w:t>
      </w:r>
    </w:p>
    <w:p w:rsidR="00747DB7" w:rsidRPr="007D711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D711D">
        <w:rPr>
          <w:rFonts w:ascii="Tahoma" w:hAnsi="Tahoma" w:cs="Tahoma"/>
          <w:spacing w:val="3"/>
        </w:rPr>
        <w:t>_______________________</w:t>
      </w:r>
    </w:p>
    <w:p w:rsidR="00747DB7" w:rsidRPr="007D711D" w:rsidRDefault="00747DB7" w:rsidP="00747DB7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47DB7" w:rsidRPr="003F348F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>Заказчика:</w:t>
      </w:r>
      <w:r w:rsidRPr="007D711D">
        <w:rPr>
          <w:rFonts w:ascii="Tahoma" w:hAnsi="Tahoma" w:cs="Tahoma"/>
          <w:spacing w:val="-3"/>
        </w:rPr>
        <w:t xml:space="preserve"> </w:t>
      </w: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3F348F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3F348F">
        <w:rPr>
          <w:rFonts w:ascii="Tahoma" w:hAnsi="Tahoma" w:cs="Tahoma"/>
          <w:spacing w:val="-3"/>
          <w:szCs w:val="20"/>
        </w:rPr>
        <w:t xml:space="preserve">: </w:t>
      </w:r>
      <w:r w:rsidR="003F348F">
        <w:rPr>
          <w:rFonts w:ascii="Tahoma" w:hAnsi="Tahoma" w:cs="Tahoma"/>
          <w:lang w:val="en-US"/>
        </w:rPr>
        <w:t>Ilya</w:t>
      </w:r>
      <w:r w:rsidR="003F348F" w:rsidRPr="003F348F">
        <w:rPr>
          <w:rFonts w:ascii="Tahoma" w:hAnsi="Tahoma" w:cs="Tahoma"/>
        </w:rPr>
        <w:t>.</w:t>
      </w:r>
      <w:proofErr w:type="spellStart"/>
      <w:r w:rsidR="003F348F">
        <w:rPr>
          <w:rFonts w:ascii="Tahoma" w:hAnsi="Tahoma" w:cs="Tahoma"/>
          <w:lang w:val="en-US"/>
        </w:rPr>
        <w:t>Berezov</w:t>
      </w:r>
      <w:proofErr w:type="spellEnd"/>
      <w:r w:rsidR="003F348F" w:rsidRPr="003F348F">
        <w:rPr>
          <w:rFonts w:ascii="Tahoma" w:hAnsi="Tahoma" w:cs="Tahoma"/>
        </w:rPr>
        <w:t>@</w:t>
      </w:r>
      <w:proofErr w:type="spellStart"/>
      <w:r w:rsidR="003F348F" w:rsidRPr="003F348F">
        <w:rPr>
          <w:rFonts w:ascii="Tahoma" w:hAnsi="Tahoma" w:cs="Tahoma"/>
          <w:lang w:val="en-US"/>
        </w:rPr>
        <w:t>esplus</w:t>
      </w:r>
      <w:proofErr w:type="spellEnd"/>
      <w:r w:rsidR="003F348F" w:rsidRPr="003F348F">
        <w:rPr>
          <w:rFonts w:ascii="Tahoma" w:hAnsi="Tahoma" w:cs="Tahoma"/>
        </w:rPr>
        <w:t>.</w:t>
      </w:r>
      <w:proofErr w:type="spellStart"/>
      <w:r w:rsidR="003F348F" w:rsidRPr="003F348F">
        <w:rPr>
          <w:rFonts w:ascii="Tahoma" w:hAnsi="Tahoma" w:cs="Tahoma"/>
          <w:lang w:val="en-US"/>
        </w:rPr>
        <w:t>ru</w:t>
      </w:r>
      <w:proofErr w:type="spellEnd"/>
      <w:r w:rsidR="003F348F" w:rsidRPr="003F348F">
        <w:rPr>
          <w:rFonts w:ascii="Tahoma" w:hAnsi="Tahoma" w:cs="Tahoma"/>
          <w:szCs w:val="20"/>
        </w:rPr>
        <w:t>;</w:t>
      </w:r>
    </w:p>
    <w:p w:rsidR="00747DB7" w:rsidRPr="003F348F" w:rsidRDefault="002F508F" w:rsidP="003F348F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Исполнителя</w:t>
      </w:r>
      <w:r w:rsidR="00747DB7" w:rsidRPr="007D711D">
        <w:rPr>
          <w:rFonts w:ascii="Tahoma" w:hAnsi="Tahoma" w:cs="Tahoma"/>
        </w:rPr>
        <w:t>:</w:t>
      </w:r>
      <w:r w:rsidR="003F348F">
        <w:rPr>
          <w:rFonts w:ascii="Tahoma" w:hAnsi="Tahoma" w:cs="Tahoma"/>
        </w:rPr>
        <w:t xml:space="preserve"> </w:t>
      </w:r>
      <w:r w:rsidR="00747DB7" w:rsidRPr="007D711D">
        <w:rPr>
          <w:rFonts w:ascii="Tahoma" w:hAnsi="Tahoma" w:cs="Tahoma"/>
          <w:spacing w:val="-3"/>
          <w:szCs w:val="20"/>
          <w:lang w:val="en-US"/>
        </w:rPr>
        <w:t>E</w:t>
      </w:r>
      <w:r w:rsidR="00747DB7" w:rsidRPr="007D711D">
        <w:rPr>
          <w:rFonts w:ascii="Tahoma" w:hAnsi="Tahoma" w:cs="Tahoma"/>
          <w:spacing w:val="-3"/>
          <w:szCs w:val="20"/>
        </w:rPr>
        <w:t>-</w:t>
      </w:r>
      <w:r w:rsidR="00747DB7"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="00747DB7" w:rsidRPr="007D711D">
        <w:rPr>
          <w:rFonts w:ascii="Tahoma" w:hAnsi="Tahoma" w:cs="Tahoma"/>
          <w:spacing w:val="-3"/>
          <w:szCs w:val="20"/>
        </w:rPr>
        <w:t xml:space="preserve">: </w:t>
      </w:r>
      <w:r w:rsidR="00747DB7" w:rsidRPr="007D711D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ermEnd w:id="1490436035"/>
    <w:p w:rsidR="003E64C6" w:rsidRPr="004B5AB3" w:rsidRDefault="003E64C6" w:rsidP="004B5AB3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:rsidR="002326C7" w:rsidRPr="004B5AB3" w:rsidRDefault="002326C7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</w:t>
      </w:r>
      <w:r w:rsidR="00F01C8F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ая оговорка</w:t>
      </w:r>
    </w:p>
    <w:p w:rsidR="00987270" w:rsidRPr="00F84ED5" w:rsidRDefault="00843758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14" w:history="1">
        <w:r w:rsidRPr="00843758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</w:t>
      </w:r>
      <w:r w:rsidR="00987270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</w:t>
      </w:r>
      <w:r w:rsidRPr="009B4CA3">
        <w:rPr>
          <w:rFonts w:ascii="Tahoma" w:hAnsi="Tahoma" w:cs="Tahoma"/>
          <w:szCs w:val="20"/>
        </w:rPr>
        <w:lastRenderedPageBreak/>
        <w:t>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987270" w:rsidRPr="009F4A80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  <w:permStart w:id="529350947" w:edGrp="everyone"/>
    </w:p>
    <w:p w:rsidR="00987270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:rsidR="00987270" w:rsidRDefault="00987270" w:rsidP="009872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</w:t>
      </w:r>
      <w:r w:rsidR="00F74F80">
        <w:rPr>
          <w:rFonts w:ascii="Tahoma" w:hAnsi="Tahoma" w:cs="Tahoma"/>
          <w:szCs w:val="20"/>
        </w:rPr>
        <w:t>Исполнителя</w:t>
      </w:r>
      <w:r>
        <w:rPr>
          <w:rFonts w:ascii="Tahoma" w:hAnsi="Tahoma" w:cs="Tahoma"/>
          <w:szCs w:val="20"/>
        </w:rPr>
        <w:t>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987270" w:rsidRDefault="00987270" w:rsidP="0098727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987270" w:rsidRDefault="00987270" w:rsidP="009872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ermEnd w:id="529350947"/>
    <w:p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987270" w:rsidRPr="000354B5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  <w:permStart w:id="2087328345" w:edGrp="everyone"/>
    </w:p>
    <w:p w:rsidR="003F348F" w:rsidRPr="000354B5" w:rsidRDefault="00987270" w:rsidP="003F348F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</w:t>
      </w:r>
      <w:r w:rsidRPr="000354B5">
        <w:rPr>
          <w:rFonts w:ascii="Tahoma" w:hAnsi="Tahoma" w:cs="Tahoma"/>
          <w:szCs w:val="20"/>
        </w:rPr>
        <w:lastRenderedPageBreak/>
        <w:t>ного уведомления о прекращении Договора</w:t>
      </w:r>
      <w:r w:rsidR="003F348F">
        <w:rPr>
          <w:rFonts w:ascii="Tahoma" w:hAnsi="Tahoma" w:cs="Tahoma"/>
          <w:szCs w:val="20"/>
        </w:rPr>
        <w:t xml:space="preserve"> </w:t>
      </w:r>
      <w:r w:rsidR="003F348F" w:rsidRPr="000354B5">
        <w:rPr>
          <w:rFonts w:ascii="Tahoma" w:hAnsi="Tahoma" w:cs="Tahoma"/>
          <w:szCs w:val="20"/>
        </w:rPr>
        <w:t>в течение 5 (Пяти) рабочих дней с момента направления уведомления.</w:t>
      </w:r>
    </w:p>
    <w:p w:rsidR="00D56233" w:rsidRPr="004B5AB3" w:rsidRDefault="00987270" w:rsidP="00D5623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C4A2A">
        <w:rPr>
          <w:rFonts w:ascii="Tahoma" w:hAnsi="Tahoma" w:cs="Tahoma"/>
          <w:szCs w:val="20"/>
        </w:rPr>
        <w:t>В случае предоставления Информации не в полном объеме (т.е. непредставления какой-либо информации, указанной в форме (Приложение №</w:t>
      </w:r>
      <w:r w:rsidR="003F348F" w:rsidRPr="009C4A2A">
        <w:rPr>
          <w:rFonts w:ascii="Tahoma" w:hAnsi="Tahoma" w:cs="Tahoma"/>
          <w:szCs w:val="20"/>
        </w:rPr>
        <w:t>3</w:t>
      </w:r>
      <w:r w:rsidRPr="009C4A2A">
        <w:rPr>
          <w:rFonts w:ascii="Tahoma" w:hAnsi="Tahoma" w:cs="Tahoma"/>
          <w:szCs w:val="20"/>
        </w:rPr>
        <w:t>) Заказчик направляет повторный запрос о предоставлении Информации по форме, указанной в п. 13.7.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 w:rsidR="003F348F" w:rsidRPr="009C4A2A">
        <w:rPr>
          <w:rFonts w:ascii="Tahoma" w:hAnsi="Tahoma" w:cs="Tahoma"/>
          <w:szCs w:val="20"/>
        </w:rPr>
        <w:t xml:space="preserve"> в течение 5 (Пяти) рабочих дней с момента направления уведомления.</w:t>
      </w:r>
      <w:permEnd w:id="2087328345"/>
    </w:p>
    <w:p w:rsidR="002326C7" w:rsidRPr="004B5AB3" w:rsidRDefault="002326C7" w:rsidP="004B5AB3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:rsidR="00F01C8F" w:rsidRPr="004B5AB3" w:rsidRDefault="00F01C8F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  <w:permStart w:id="1428894785" w:edGrp="everyone"/>
      <w:permEnd w:id="1428894785"/>
    </w:p>
    <w:p w:rsidR="00D56233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1"/>
      </w:r>
      <w:r w:rsidRPr="009653DA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2"/>
      </w:r>
      <w:r w:rsidRPr="009653DA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</w:t>
      </w:r>
      <w:r w:rsidRPr="009653DA">
        <w:rPr>
          <w:rFonts w:ascii="Tahoma" w:eastAsia="Times New Roman" w:hAnsi="Tahoma" w:cs="Tahoma"/>
          <w:szCs w:val="20"/>
        </w:rPr>
        <w:lastRenderedPageBreak/>
        <w:t xml:space="preserve">кругом лиц и имеющая статус конфиденциальной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3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4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</w:t>
      </w:r>
      <w:r w:rsidRPr="009653DA">
        <w:rPr>
          <w:rFonts w:ascii="Tahoma" w:eastAsia="Times New Roman" w:hAnsi="Tahoma" w:cs="Tahoma"/>
          <w:szCs w:val="20"/>
        </w:rPr>
        <w:lastRenderedPageBreak/>
        <w:t>факт передачи Конфиденциальной информации Раскрывающей стороной и факт получения такой информации  Принимающей стороной.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 или электронных носителей информации;</w:t>
      </w:r>
    </w:p>
    <w:p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5"/>
      </w:r>
      <w:r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6"/>
      </w:r>
      <w:r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</w:t>
      </w:r>
      <w:r w:rsidRPr="009653DA">
        <w:rPr>
          <w:rFonts w:ascii="Tahoma" w:eastAsia="Times New Roman" w:hAnsi="Tahoma" w:cs="Tahoma"/>
          <w:szCs w:val="20"/>
        </w:rPr>
        <w:lastRenderedPageBreak/>
        <w:t xml:space="preserve">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7"/>
      </w:r>
      <w:r w:rsidRPr="009653DA">
        <w:rPr>
          <w:rFonts w:ascii="Tahoma" w:eastAsia="Times New Roman" w:hAnsi="Tahoma" w:cs="Tahoma"/>
          <w:szCs w:val="20"/>
        </w:rPr>
        <w:t xml:space="preserve">.  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:rsidR="00D56233" w:rsidRPr="009653DA" w:rsidRDefault="00D56233" w:rsidP="00D5623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D56233" w:rsidRPr="009653DA" w:rsidRDefault="00D56233" w:rsidP="00D5623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</w:t>
      </w:r>
      <w:r w:rsidRPr="009653DA">
        <w:rPr>
          <w:rFonts w:ascii="Tahoma" w:eastAsia="Times New Roman" w:hAnsi="Tahoma" w:cs="Tahoma"/>
          <w:szCs w:val="20"/>
        </w:rPr>
        <w:lastRenderedPageBreak/>
        <w:t>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 правомерных или противоправных деяний (действий, бездействия) Раскрывающей стороны;</w:t>
      </w:r>
    </w:p>
    <w:p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</w:t>
      </w:r>
      <w:r w:rsidRPr="009653DA">
        <w:rPr>
          <w:rFonts w:ascii="Tahoma" w:eastAsia="Times New Roman" w:hAnsi="Tahoma" w:cs="Tahoma"/>
          <w:szCs w:val="20"/>
        </w:rPr>
        <w:lastRenderedPageBreak/>
        <w:t xml:space="preserve">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 определять порядок и условия доступа к этой информации третьих лиц;</w:t>
      </w:r>
    </w:p>
    <w:p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 </w:t>
      </w:r>
      <w:permStart w:id="1447111748" w:edGrp="everyone"/>
      <w:r w:rsidRPr="009653DA">
        <w:rPr>
          <w:rFonts w:ascii="Tahoma" w:eastAsia="Times New Roman" w:hAnsi="Tahoma" w:cs="Tahoma"/>
          <w:szCs w:val="20"/>
        </w:rPr>
        <w:t>500 000 (пятьсот тысяч)</w:t>
      </w:r>
      <w:permEnd w:id="1447111748"/>
      <w:r w:rsidRPr="009653DA">
        <w:rPr>
          <w:rFonts w:ascii="Tahoma" w:eastAsia="Times New Roman" w:hAnsi="Tahoma" w:cs="Tahoma"/>
          <w:szCs w:val="20"/>
        </w:rPr>
        <w:t xml:space="preserve"> рублей.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Положение о конфиденциальности действует в течение  3 (трех) лет с даты подписания Договора.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4B5AB3" w:rsidRPr="004B5AB3" w:rsidRDefault="004B5AB3" w:rsidP="004B5AB3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:rsidR="00A2747E" w:rsidRPr="004B5AB3" w:rsidRDefault="00A2747E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:rsidR="0019212C" w:rsidRPr="004B5AB3" w:rsidRDefault="0019212C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Настоящий Договор составлен </w:t>
      </w:r>
      <w:permStart w:id="1337080961" w:edGrp="everyone"/>
      <w:r w:rsidRPr="004B5AB3">
        <w:rPr>
          <w:rFonts w:ascii="Tahoma" w:hAnsi="Tahoma" w:cs="Tahoma"/>
          <w:szCs w:val="20"/>
        </w:rPr>
        <w:t>в двух</w:t>
      </w:r>
      <w:permEnd w:id="1337080961"/>
      <w:r w:rsidRPr="004B5AB3">
        <w:rPr>
          <w:rFonts w:ascii="Tahoma" w:hAnsi="Tahoma" w:cs="Tahoma"/>
          <w:szCs w:val="20"/>
        </w:rPr>
        <w:t xml:space="preserve"> подлинных идентичных экземплярах, имеющих </w:t>
      </w:r>
      <w:proofErr w:type="gramStart"/>
      <w:r w:rsidRPr="004B5AB3">
        <w:rPr>
          <w:rFonts w:ascii="Tahoma" w:hAnsi="Tahoma" w:cs="Tahoma"/>
          <w:szCs w:val="20"/>
        </w:rPr>
        <w:t>одинаковую  юридическую</w:t>
      </w:r>
      <w:proofErr w:type="gramEnd"/>
      <w:r w:rsidRPr="004B5AB3">
        <w:rPr>
          <w:rFonts w:ascii="Tahoma" w:hAnsi="Tahoma" w:cs="Tahoma"/>
          <w:szCs w:val="20"/>
        </w:rPr>
        <w:t xml:space="preserve"> силу, по одному для каждой стороны.</w:t>
      </w:r>
    </w:p>
    <w:p w:rsidR="00A2747E" w:rsidRPr="004B5AB3" w:rsidRDefault="00B93FC2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115811867" w:edGrp="everyone"/>
      <w:r w:rsidRPr="004B5AB3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</w:t>
      </w:r>
      <w:r w:rsidR="00F01C8F" w:rsidRPr="004B5AB3">
        <w:rPr>
          <w:rFonts w:ascii="Tahoma" w:hAnsi="Tahoma" w:cs="Tahoma"/>
          <w:szCs w:val="20"/>
        </w:rPr>
        <w:t>преамбуле</w:t>
      </w:r>
      <w:r w:rsidRPr="004B5AB3">
        <w:rPr>
          <w:rFonts w:ascii="Tahoma" w:hAnsi="Tahoma" w:cs="Tahoma"/>
          <w:szCs w:val="20"/>
        </w:rPr>
        <w:t xml:space="preserve"> Договора. </w:t>
      </w:r>
    </w:p>
    <w:permEnd w:id="115811867"/>
    <w:p w:rsidR="0019212C" w:rsidRPr="004B5AB3" w:rsidRDefault="0019212C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После подписания Договора все предыдущие письменные и устные соглашения, переписка, переговоры между Сторонами, относящиеся к Договору, теряют </w:t>
      </w:r>
      <w:r w:rsidR="004741E3" w:rsidRPr="004B5AB3">
        <w:rPr>
          <w:rFonts w:ascii="Tahoma" w:hAnsi="Tahoma" w:cs="Tahoma"/>
          <w:szCs w:val="20"/>
        </w:rPr>
        <w:t>юридическую силу</w:t>
      </w:r>
      <w:r w:rsidRPr="004B5AB3">
        <w:rPr>
          <w:rFonts w:ascii="Tahoma" w:hAnsi="Tahoma" w:cs="Tahoma"/>
          <w:szCs w:val="20"/>
        </w:rPr>
        <w:t>.</w:t>
      </w:r>
    </w:p>
    <w:p w:rsidR="00D00688" w:rsidRPr="004B5AB3" w:rsidRDefault="00D00688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</w:t>
      </w:r>
      <w:r w:rsidR="00E31764" w:rsidRPr="004B5AB3">
        <w:rPr>
          <w:rFonts w:ascii="Tahoma" w:hAnsi="Tahoma" w:cs="Tahoma"/>
          <w:szCs w:val="20"/>
        </w:rPr>
        <w:t>Исполнитель,</w:t>
      </w:r>
      <w:r w:rsidRPr="004B5AB3">
        <w:rPr>
          <w:rFonts w:ascii="Tahoma" w:hAnsi="Tahoma" w:cs="Tahoma"/>
          <w:szCs w:val="20"/>
        </w:rPr>
        <w:t xml:space="preserve">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D00688" w:rsidRPr="004B5AB3" w:rsidRDefault="00D00688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D00688" w:rsidRPr="004B5AB3" w:rsidRDefault="00F67C76" w:rsidP="004B5AB3">
      <w:pPr>
        <w:pStyle w:val="afff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</w:t>
      </w:r>
      <w:r w:rsidR="00D00688" w:rsidRPr="004B5AB3">
        <w:rPr>
          <w:rFonts w:ascii="Tahoma" w:hAnsi="Tahoma" w:cs="Tahoma"/>
          <w:szCs w:val="20"/>
        </w:rPr>
        <w:t xml:space="preserve"> </w:t>
      </w:r>
      <w:r w:rsidR="00D3761F" w:rsidRPr="004B5AB3">
        <w:rPr>
          <w:rFonts w:ascii="Tahoma" w:hAnsi="Tahoma" w:cs="Tahoma"/>
          <w:szCs w:val="20"/>
        </w:rPr>
        <w:t xml:space="preserve">в срок не позднее 10 дней с момента наступления соответствующего события </w:t>
      </w:r>
      <w:r w:rsidR="00D00688" w:rsidRPr="004B5AB3">
        <w:rPr>
          <w:rFonts w:ascii="Tahoma" w:hAnsi="Tahoma" w:cs="Tahoma"/>
          <w:szCs w:val="20"/>
        </w:rPr>
        <w:t xml:space="preserve">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; б) подаче в отношении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заявлений о признании его несостоятельным (банкротом); в) вынесении в отношении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решений уполномоченных органов, либо предъявлении к </w:t>
      </w:r>
      <w:r w:rsidR="00E31764" w:rsidRPr="004B5AB3">
        <w:rPr>
          <w:rFonts w:ascii="Tahoma" w:hAnsi="Tahoma" w:cs="Tahoma"/>
          <w:szCs w:val="20"/>
        </w:rPr>
        <w:t>Исполнителю</w:t>
      </w:r>
      <w:r w:rsidR="00D00688" w:rsidRPr="004B5AB3">
        <w:rPr>
          <w:rFonts w:ascii="Tahoma" w:hAnsi="Tahoma" w:cs="Tahoma"/>
          <w:szCs w:val="20"/>
        </w:rPr>
        <w:t xml:space="preserve"> исковых заявлений о взыскании денежных средств в размере более 25% (двадцати пяти процентов) балансовой стоимости активов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; г) изъятие или наложении ареста на имущество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стоимостью более 10% (десяти процентов) балансовой стоимости активов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, либо имущество обеспечивающее </w:t>
      </w:r>
      <w:r w:rsidR="000F0D5F" w:rsidRPr="004B5AB3">
        <w:rPr>
          <w:rFonts w:ascii="Tahoma" w:hAnsi="Tahoma" w:cs="Tahoma"/>
          <w:szCs w:val="20"/>
        </w:rPr>
        <w:t>процесс оказания услуг</w:t>
      </w:r>
      <w:r w:rsidR="00D00688" w:rsidRPr="004B5AB3">
        <w:rPr>
          <w:rFonts w:ascii="Tahoma" w:hAnsi="Tahoma" w:cs="Tahoma"/>
          <w:szCs w:val="20"/>
        </w:rPr>
        <w:t xml:space="preserve">; д) иные события препятствующие исполнению обязательств по настоящему Договору. </w:t>
      </w:r>
    </w:p>
    <w:p w:rsidR="00D00688" w:rsidRPr="004B5AB3" w:rsidRDefault="00D00688" w:rsidP="000973F8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не уведомления Заказчика о событиях указанных в настоящем пункте, </w:t>
      </w:r>
      <w:r w:rsidR="00F67C76" w:rsidRPr="004B5AB3">
        <w:rPr>
          <w:rFonts w:ascii="Tahoma" w:hAnsi="Tahoma" w:cs="Tahoma"/>
          <w:szCs w:val="20"/>
        </w:rPr>
        <w:t xml:space="preserve">Исполнитель </w:t>
      </w:r>
      <w:r w:rsidRPr="004B5AB3">
        <w:rPr>
          <w:rFonts w:ascii="Tahoma" w:hAnsi="Tahoma" w:cs="Tahoma"/>
          <w:szCs w:val="20"/>
        </w:rPr>
        <w:t xml:space="preserve"> несет ответственность и обязан уплатить Заказчику штраф в размере 1 % (один процент) от Цены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за каждый случай нарушения.</w:t>
      </w:r>
    </w:p>
    <w:p w:rsidR="00D00688" w:rsidRDefault="00D00688" w:rsidP="00F04365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F04365" w:rsidRPr="00F04365" w:rsidRDefault="00F04365" w:rsidP="00F04365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:rsidR="00F04365" w:rsidRPr="00F04365" w:rsidRDefault="00F04365" w:rsidP="00F04365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permStart w:id="1834251070" w:edGrp="everyone"/>
      <w:r w:rsidRPr="00F04365">
        <w:rPr>
          <w:rFonts w:ascii="Tahoma" w:hAnsi="Tahoma" w:cs="Tahoma"/>
          <w:szCs w:val="20"/>
        </w:rPr>
        <w:t xml:space="preserve"> актов приемки-сдачи выполненных работ (оказанных </w:t>
      </w:r>
      <w:proofErr w:type="gramStart"/>
      <w:r w:rsidRPr="00F04365">
        <w:rPr>
          <w:rFonts w:ascii="Tahoma" w:hAnsi="Tahoma" w:cs="Tahoma"/>
          <w:szCs w:val="20"/>
        </w:rPr>
        <w:t xml:space="preserve">услуг) </w:t>
      </w:r>
      <w:permEnd w:id="1834251070"/>
      <w:r w:rsidRPr="00F04365">
        <w:rPr>
          <w:rFonts w:ascii="Tahoma" w:hAnsi="Tahoma" w:cs="Tahoma"/>
          <w:szCs w:val="20"/>
        </w:rPr>
        <w:t xml:space="preserve"> согласно</w:t>
      </w:r>
      <w:proofErr w:type="gramEnd"/>
      <w:r w:rsidRPr="00F04365">
        <w:rPr>
          <w:rFonts w:ascii="Tahoma" w:hAnsi="Tahoma" w:cs="Tahoma"/>
          <w:szCs w:val="20"/>
        </w:rPr>
        <w:t xml:space="preserve"> Приказам ФНС России от 12.10.2020 №ЕД-7-26/736@, №ММВ-7-15/820@ от 19.12.2018</w:t>
      </w:r>
      <w:permStart w:id="296188519" w:edGrp="everyone"/>
      <w:r w:rsidRPr="00F04365">
        <w:rPr>
          <w:rFonts w:ascii="Tahoma" w:hAnsi="Tahoma" w:cs="Tahoma"/>
          <w:szCs w:val="20"/>
        </w:rPr>
        <w:t xml:space="preserve"> </w:t>
      </w:r>
      <w:permEnd w:id="296188519"/>
      <w:r w:rsidRPr="00F04365">
        <w:rPr>
          <w:rFonts w:ascii="Tahoma" w:hAnsi="Tahoma" w:cs="Tahoma"/>
          <w:szCs w:val="20"/>
        </w:rPr>
        <w:t xml:space="preserve">(либо документам, принятым в замену указанных приказов ФНС России с момента их обязательного применения); </w:t>
      </w:r>
      <w:permStart w:id="439120500" w:edGrp="everyone"/>
      <w:permEnd w:id="439120500"/>
      <w:r w:rsidRPr="00F04365">
        <w:rPr>
          <w:rFonts w:ascii="Tahoma" w:hAnsi="Tahoma" w:cs="Tahoma"/>
          <w:szCs w:val="20"/>
        </w:rPr>
        <w:t>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F04365" w:rsidRPr="00F04365" w:rsidRDefault="00F04365" w:rsidP="00F04365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F04365" w:rsidRDefault="00F04365" w:rsidP="00F04365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Заказчик, за исключением случаев предусмотренных п</w:t>
      </w:r>
      <w:permStart w:id="1431851438" w:edGrp="everyone"/>
      <w:r>
        <w:rPr>
          <w:rFonts w:ascii="Tahoma" w:hAnsi="Tahoma" w:cs="Tahoma"/>
          <w:szCs w:val="20"/>
        </w:rPr>
        <w:t>15.8.</w:t>
      </w:r>
      <w:permEnd w:id="1431851438"/>
      <w:proofErr w:type="gramStart"/>
      <w:r>
        <w:rPr>
          <w:rFonts w:ascii="Tahoma" w:hAnsi="Tahoma" w:cs="Tahoma"/>
          <w:szCs w:val="20"/>
        </w:rPr>
        <w:t>6.-</w:t>
      </w:r>
      <w:permStart w:id="579627355" w:edGrp="everyone"/>
      <w:proofErr w:type="gramEnd"/>
      <w:r>
        <w:rPr>
          <w:rFonts w:ascii="Tahoma" w:hAnsi="Tahoma" w:cs="Tahoma"/>
          <w:szCs w:val="20"/>
        </w:rPr>
        <w:t>15.8.</w:t>
      </w:r>
      <w:permEnd w:id="579627355"/>
      <w:r>
        <w:rPr>
          <w:rFonts w:ascii="Tahoma" w:hAnsi="Tahoma" w:cs="Tahoma"/>
          <w:szCs w:val="20"/>
        </w:rPr>
        <w:t>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</w:t>
      </w:r>
      <w:permStart w:id="1369838488" w:edGrp="everyone"/>
      <w:r>
        <w:rPr>
          <w:rFonts w:ascii="Tahoma" w:hAnsi="Tahoma" w:cs="Tahoma"/>
          <w:szCs w:val="20"/>
        </w:rPr>
        <w:t>15.8.</w:t>
      </w:r>
      <w:permEnd w:id="1369838488"/>
      <w:r>
        <w:rPr>
          <w:rFonts w:ascii="Tahoma" w:hAnsi="Tahoma" w:cs="Tahoma"/>
          <w:szCs w:val="20"/>
        </w:rPr>
        <w:t>1.-</w:t>
      </w:r>
      <w:permStart w:id="703989207" w:edGrp="everyone"/>
      <w:r>
        <w:rPr>
          <w:rFonts w:ascii="Tahoma" w:hAnsi="Tahoma" w:cs="Tahoma"/>
          <w:szCs w:val="20"/>
        </w:rPr>
        <w:t>15.8.</w:t>
      </w:r>
      <w:permEnd w:id="703989207"/>
      <w:r>
        <w:rPr>
          <w:rFonts w:ascii="Tahoma" w:hAnsi="Tahoma" w:cs="Tahoma"/>
          <w:szCs w:val="20"/>
        </w:rPr>
        <w:t>3 настоящего Договора и требовать предоставления надлежаще оформленных документов с использованием системы</w:t>
      </w:r>
      <w:permStart w:id="252017582" w:edGrp="everyone"/>
      <w:permEnd w:id="252017582"/>
      <w:r>
        <w:rPr>
          <w:rFonts w:ascii="Tahoma" w:hAnsi="Tahoma" w:cs="Tahoma"/>
          <w:szCs w:val="20"/>
        </w:rPr>
        <w:t xml:space="preserve"> электронного документооборота.</w:t>
      </w:r>
    </w:p>
    <w:p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Заказчика   в случаях, когда </w:t>
      </w:r>
      <w:r w:rsidR="00125552">
        <w:rPr>
          <w:rFonts w:ascii="Tahoma" w:hAnsi="Tahoma" w:cs="Tahoma"/>
          <w:szCs w:val="20"/>
        </w:rPr>
        <w:t>Заказчик</w:t>
      </w:r>
      <w:r>
        <w:rPr>
          <w:rFonts w:ascii="Tahoma" w:hAnsi="Tahoma" w:cs="Tahoma"/>
          <w:szCs w:val="20"/>
        </w:rPr>
        <w:t xml:space="preserve">   не получил от Исполнителя документы через Оператора ЭДО.</w:t>
      </w:r>
    </w:p>
    <w:p w:rsidR="00F04365" w:rsidRP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документам, указанным в п.</w:t>
      </w:r>
      <w:permStart w:id="464418717" w:edGrp="everyone"/>
      <w:r>
        <w:rPr>
          <w:rFonts w:ascii="Tahoma" w:hAnsi="Tahoma" w:cs="Tahoma"/>
          <w:szCs w:val="20"/>
        </w:rPr>
        <w:t>15.8.</w:t>
      </w:r>
      <w:permEnd w:id="464418717"/>
      <w:r>
        <w:rPr>
          <w:rFonts w:ascii="Tahoma" w:hAnsi="Tahoma" w:cs="Tahoma"/>
          <w:szCs w:val="20"/>
        </w:rPr>
        <w:t>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:rsidR="0019212C" w:rsidRPr="004B5AB3" w:rsidRDefault="0019212C" w:rsidP="00F04365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указанные в Договоре приложения я</w:t>
      </w:r>
      <w:r w:rsidR="007903C1" w:rsidRPr="004B5AB3">
        <w:rPr>
          <w:rFonts w:ascii="Tahoma" w:hAnsi="Tahoma" w:cs="Tahoma"/>
          <w:szCs w:val="20"/>
        </w:rPr>
        <w:t>вляются его неотъемлемой частью</w:t>
      </w:r>
    </w:p>
    <w:p w:rsidR="007903C1" w:rsidRPr="004B5AB3" w:rsidRDefault="007903C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384897969" w:edGrp="everyone"/>
      <w:r w:rsidRPr="004B5AB3">
        <w:rPr>
          <w:rFonts w:ascii="Tahoma" w:hAnsi="Tahoma" w:cs="Tahoma"/>
          <w:szCs w:val="20"/>
        </w:rPr>
        <w:t>Приложения к настоящему Договору:</w:t>
      </w:r>
    </w:p>
    <w:p w:rsidR="003F348F" w:rsidRDefault="003F348F" w:rsidP="004B5AB3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задание</w:t>
      </w:r>
      <w:r w:rsidRPr="004B5AB3">
        <w:rPr>
          <w:rFonts w:ascii="Tahoma" w:hAnsi="Tahoma" w:cs="Tahoma"/>
          <w:szCs w:val="20"/>
        </w:rPr>
        <w:t xml:space="preserve"> </w:t>
      </w:r>
    </w:p>
    <w:p w:rsidR="003F348F" w:rsidRPr="004C3E4D" w:rsidRDefault="003F348F" w:rsidP="003F348F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C3E4D">
        <w:rPr>
          <w:rFonts w:ascii="Tahoma" w:hAnsi="Tahoma" w:cs="Tahoma"/>
          <w:szCs w:val="20"/>
        </w:rPr>
        <w:t>Отчет об объемах оказанных услуг</w:t>
      </w:r>
    </w:p>
    <w:p w:rsidR="003F348F" w:rsidRDefault="003F348F" w:rsidP="003F348F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67579B">
        <w:rPr>
          <w:rFonts w:ascii="Tahoma" w:hAnsi="Tahoma" w:cs="Tahoma"/>
          <w:szCs w:val="20"/>
        </w:rPr>
        <w:t>Информация о цепочке собственников (бенефициарах)</w:t>
      </w:r>
    </w:p>
    <w:p w:rsidR="003F348F" w:rsidRPr="0067579B" w:rsidRDefault="003F348F" w:rsidP="003F348F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Расчет стоимости оказания услуг. </w:t>
      </w:r>
    </w:p>
    <w:p w:rsidR="0019212C" w:rsidRPr="004B5AB3" w:rsidRDefault="00FE70C7" w:rsidP="004B5AB3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                                                                   </w:t>
      </w:r>
    </w:p>
    <w:permEnd w:id="384897969"/>
    <w:p w:rsidR="00AD09E0" w:rsidRPr="004B5AB3" w:rsidRDefault="00AD09E0" w:rsidP="004B5AB3">
      <w:pPr>
        <w:pStyle w:val="afffa"/>
        <w:widowControl w:val="0"/>
        <w:numPr>
          <w:ilvl w:val="0"/>
          <w:numId w:val="36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4B5AB3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AD09E0" w:rsidRPr="004B5AB3" w:rsidTr="00047441">
        <w:tc>
          <w:tcPr>
            <w:tcW w:w="4448" w:type="dxa"/>
          </w:tcPr>
          <w:p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AD09E0" w:rsidRPr="004B5AB3" w:rsidTr="00047441">
        <w:tc>
          <w:tcPr>
            <w:tcW w:w="4448" w:type="dxa"/>
          </w:tcPr>
          <w:p w:rsidR="00AD09E0" w:rsidRPr="004B5AB3" w:rsidRDefault="00AD09E0" w:rsidP="004B5AB3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ermStart w:id="265241030" w:edGrp="everyone" w:colFirst="0" w:colLast="0"/>
            <w:permStart w:id="1956592463" w:edGrp="everyone" w:colFirst="1" w:colLast="1"/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АО «</w:t>
            </w:r>
            <w:r w:rsidR="00D5205D"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</w:t>
            </w: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Т Плюс»</w:t>
            </w:r>
          </w:p>
          <w:p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AD09E0" w:rsidRPr="004B5AB3" w:rsidTr="00047441">
        <w:tc>
          <w:tcPr>
            <w:tcW w:w="4448" w:type="dxa"/>
          </w:tcPr>
          <w:p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permStart w:id="1113734763" w:edGrp="everyone" w:colFirst="0" w:colLast="0"/>
            <w:permStart w:id="641695052" w:edGrp="everyone" w:colFirst="1" w:colLast="1"/>
            <w:permEnd w:id="265241030"/>
            <w:permEnd w:id="1956592463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="003F348F">
              <w:rPr>
                <w:rFonts w:ascii="Tahoma" w:hAnsi="Tahoma" w:cs="Tahoma"/>
                <w:szCs w:val="20"/>
              </w:rPr>
              <w:t xml:space="preserve">143421, Московская область, </w:t>
            </w:r>
            <w:r w:rsidR="005142E4" w:rsidRPr="005142E4">
              <w:rPr>
                <w:rFonts w:ascii="Tahoma" w:hAnsi="Tahoma" w:cs="Tahoma"/>
                <w:szCs w:val="20"/>
              </w:rPr>
              <w:t xml:space="preserve">    </w:t>
            </w:r>
            <w:proofErr w:type="spellStart"/>
            <w:r w:rsidR="003F348F" w:rsidRPr="00FE1EEA">
              <w:rPr>
                <w:rFonts w:ascii="Tahoma" w:hAnsi="Tahoma" w:cs="Tahoma"/>
                <w:szCs w:val="20"/>
              </w:rPr>
              <w:t>г.о</w:t>
            </w:r>
            <w:proofErr w:type="spellEnd"/>
            <w:r w:rsidR="003F348F" w:rsidRPr="00FE1EEA">
              <w:rPr>
                <w:rFonts w:ascii="Tahoma" w:hAnsi="Tahoma" w:cs="Tahoma"/>
                <w:szCs w:val="20"/>
              </w:rPr>
              <w:t xml:space="preserve">. Красногорск, тер. автодорога Балтия, км 26-й, д.5, стр.3, офис </w:t>
            </w:r>
            <w:r w:rsidR="003F348F">
              <w:rPr>
                <w:rFonts w:ascii="Tahoma" w:hAnsi="Tahoma" w:cs="Tahoma"/>
                <w:szCs w:val="20"/>
              </w:rPr>
              <w:t>513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 xml:space="preserve"> </w:t>
            </w:r>
          </w:p>
        </w:tc>
      </w:tr>
      <w:tr w:rsidR="00AD09E0" w:rsidRPr="004B5AB3" w:rsidTr="00047441">
        <w:tc>
          <w:tcPr>
            <w:tcW w:w="4448" w:type="dxa"/>
          </w:tcPr>
          <w:p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1196977574" w:edGrp="everyone" w:colFirst="0" w:colLast="0"/>
            <w:permStart w:id="611072594" w:edGrp="everyone" w:colFirst="1" w:colLast="1"/>
            <w:permEnd w:id="1113734763"/>
            <w:permEnd w:id="641695052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="003F348F" w:rsidRPr="00FB7994">
              <w:rPr>
                <w:rFonts w:ascii="Tahoma" w:hAnsi="Tahoma" w:cs="Tahoma"/>
                <w:szCs w:val="20"/>
              </w:rPr>
              <w:t>5612042824</w:t>
            </w:r>
            <w:r w:rsidR="003F348F">
              <w:rPr>
                <w:rFonts w:ascii="Tahoma" w:eastAsia="Times New Roman" w:hAnsi="Tahoma" w:cs="Tahoma"/>
                <w:spacing w:val="3"/>
                <w:szCs w:val="20"/>
              </w:rPr>
              <w:t xml:space="preserve">, КПП </w:t>
            </w:r>
            <w:r w:rsidR="003F348F" w:rsidRPr="00FB7994">
              <w:rPr>
                <w:rFonts w:ascii="Tahoma" w:hAnsi="Tahoma" w:cs="Tahoma"/>
                <w:szCs w:val="20"/>
              </w:rPr>
              <w:t>502401001</w:t>
            </w:r>
          </w:p>
          <w:p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="003F348F" w:rsidRPr="00FB7994">
              <w:rPr>
                <w:rFonts w:ascii="Tahoma" w:hAnsi="Tahoma" w:cs="Tahoma"/>
                <w:szCs w:val="20"/>
              </w:rPr>
              <w:t>1055612021981</w:t>
            </w:r>
          </w:p>
        </w:tc>
      </w:tr>
      <w:tr w:rsidR="00AD09E0" w:rsidRPr="004B5AB3" w:rsidTr="00047441">
        <w:tc>
          <w:tcPr>
            <w:tcW w:w="4448" w:type="dxa"/>
          </w:tcPr>
          <w:p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481455398" w:edGrp="everyone" w:colFirst="0" w:colLast="0"/>
            <w:permStart w:id="1731139951" w:edGrp="everyone" w:colFirst="1" w:colLast="1"/>
            <w:permEnd w:id="1196977574"/>
            <w:permEnd w:id="611072594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</w:tc>
        <w:tc>
          <w:tcPr>
            <w:tcW w:w="5299" w:type="dxa"/>
          </w:tcPr>
          <w:p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="003F348F">
              <w:rPr>
                <w:rFonts w:ascii="Tahoma" w:hAnsi="Tahoma" w:cs="Tahoma"/>
                <w:szCs w:val="20"/>
              </w:rPr>
              <w:t xml:space="preserve">40702810700010103178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в</w:t>
            </w:r>
            <w:r w:rsidR="003F348F" w:rsidRPr="00824441">
              <w:rPr>
                <w:rFonts w:ascii="Tahoma" w:hAnsi="Tahoma" w:cs="Tahoma"/>
                <w:szCs w:val="20"/>
              </w:rPr>
              <w:t xml:space="preserve"> Московском филиале ПАО «МЕТКОМБАНК» г. Москва</w:t>
            </w:r>
          </w:p>
          <w:p w:rsidR="00AD09E0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</w:t>
            </w:r>
            <w:r w:rsidR="00D5205D" w:rsidRPr="00824441">
              <w:rPr>
                <w:rFonts w:ascii="Tahoma" w:hAnsi="Tahoma" w:cs="Tahoma"/>
                <w:szCs w:val="20"/>
              </w:rPr>
              <w:t>30101810945250000200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, БИК </w:t>
            </w:r>
            <w:r w:rsidR="00D5205D" w:rsidRPr="00824441">
              <w:rPr>
                <w:rFonts w:ascii="Tahoma" w:hAnsi="Tahoma" w:cs="Tahoma"/>
                <w:szCs w:val="20"/>
              </w:rPr>
              <w:t>044525200</w:t>
            </w:r>
          </w:p>
          <w:p w:rsidR="00D5205D" w:rsidRDefault="00D5205D" w:rsidP="004B5AB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  <w:p w:rsidR="00D5205D" w:rsidRPr="004B5AB3" w:rsidRDefault="00D5205D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Директор по ИТ</w:t>
            </w:r>
          </w:p>
        </w:tc>
      </w:tr>
      <w:tr w:rsidR="00AD09E0" w:rsidRPr="004B5AB3" w:rsidTr="00047441">
        <w:tc>
          <w:tcPr>
            <w:tcW w:w="4448" w:type="dxa"/>
          </w:tcPr>
          <w:p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permStart w:id="695355737" w:edGrp="everyone" w:colFirst="0" w:colLast="0"/>
            <w:permStart w:id="1182414008" w:edGrp="everyone" w:colFirst="1" w:colLast="1"/>
            <w:permEnd w:id="481455398"/>
            <w:permEnd w:id="1731139951"/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:rsidR="00AD09E0" w:rsidRPr="004B5AB3" w:rsidRDefault="00AD09E0" w:rsidP="0045184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«____»  ____________________ 20</w:t>
            </w:r>
            <w:r w:rsidR="0045184D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2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="00D5205D">
              <w:rPr>
                <w:rFonts w:ascii="Tahoma" w:eastAsia="Times New Roman" w:hAnsi="Tahoma" w:cs="Tahoma"/>
                <w:spacing w:val="-3"/>
                <w:szCs w:val="20"/>
              </w:rPr>
              <w:t xml:space="preserve">К.Р. Азизов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AD09E0" w:rsidRPr="004B5AB3" w:rsidRDefault="00AD09E0" w:rsidP="00D5205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 w:rsidR="00D5205D">
              <w:rPr>
                <w:rFonts w:ascii="Tahoma" w:eastAsia="Times New Roman" w:hAnsi="Tahoma" w:cs="Tahoma"/>
                <w:spacing w:val="-3"/>
                <w:szCs w:val="20"/>
              </w:rPr>
              <w:t>2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 года</w:t>
            </w:r>
          </w:p>
        </w:tc>
      </w:tr>
      <w:permEnd w:id="695355737"/>
      <w:permEnd w:id="1182414008"/>
    </w:tbl>
    <w:p w:rsidR="00244392" w:rsidRPr="004B5AB3" w:rsidRDefault="00244392" w:rsidP="004B5AB3">
      <w:pPr>
        <w:spacing w:after="0" w:line="240" w:lineRule="auto"/>
        <w:contextualSpacing/>
        <w:rPr>
          <w:rFonts w:ascii="Tahoma" w:hAnsi="Tahoma" w:cs="Tahoma"/>
          <w:szCs w:val="20"/>
        </w:rPr>
      </w:pPr>
    </w:p>
    <w:sectPr w:rsidR="00244392" w:rsidRPr="004B5AB3" w:rsidSect="00425304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177" w:rsidRDefault="00B11177">
      <w:pPr>
        <w:spacing w:after="0" w:line="240" w:lineRule="auto"/>
      </w:pPr>
      <w:r>
        <w:separator/>
      </w:r>
    </w:p>
  </w:endnote>
  <w:endnote w:type="continuationSeparator" w:id="0">
    <w:p w:rsidR="00B11177" w:rsidRDefault="00B11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Default="00047441">
    <w:pPr>
      <w:pStyle w:val="affd"/>
    </w:pPr>
    <w:r>
      <w:rPr>
        <w:color w:val="CEDBE6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047441" w:rsidRDefault="000474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:rsidR="00DB7D7D" w:rsidRDefault="00DB7D7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052">
          <w:rPr>
            <w:noProof/>
          </w:rPr>
          <w:t>6</w:t>
        </w:r>
        <w:r>
          <w:fldChar w:fldCharType="end"/>
        </w:r>
      </w:p>
    </w:sdtContent>
  </w:sdt>
  <w:p w:rsidR="00047441" w:rsidRPr="00A625EE" w:rsidRDefault="00047441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Default="00047441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177" w:rsidRDefault="00B11177">
      <w:pPr>
        <w:spacing w:after="0" w:line="240" w:lineRule="auto"/>
      </w:pPr>
      <w:r>
        <w:separator/>
      </w:r>
    </w:p>
  </w:footnote>
  <w:footnote w:type="continuationSeparator" w:id="0">
    <w:p w:rsidR="00B11177" w:rsidRDefault="00B11177">
      <w:pPr>
        <w:spacing w:after="0" w:line="240" w:lineRule="auto"/>
      </w:pPr>
      <w:r>
        <w:continuationSeparator/>
      </w:r>
    </w:p>
  </w:footnote>
  <w:footnote w:id="1">
    <w:p w:rsidR="00D56233" w:rsidRPr="004B5AB3" w:rsidRDefault="00D56233" w:rsidP="00D56233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2">
    <w:p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3">
    <w:p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5">
    <w:p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6">
    <w:p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7">
    <w:p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Default="00047441">
    <w:pPr>
      <w:pStyle w:val="affc"/>
      <w:jc w:val="right"/>
    </w:pPr>
    <w:r>
      <w:rPr>
        <w:color w:val="CEDBE6" w:themeColor="accent2" w:themeTint="80"/>
      </w:rPr>
      <w:sym w:font="Wingdings 3" w:char="F07D"/>
    </w:r>
    <w:r>
      <w:t xml:space="preserve"> </w:t>
    </w:r>
  </w:p>
  <w:p w:rsidR="00047441" w:rsidRDefault="00047441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441" w:rsidRPr="003A69F1" w:rsidRDefault="00047441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4E3B8C"/>
    <w:multiLevelType w:val="hybridMultilevel"/>
    <w:tmpl w:val="B5F650A4"/>
    <w:lvl w:ilvl="0" w:tplc="3DE28E1A">
      <w:start w:val="1"/>
      <w:numFmt w:val="decimal"/>
      <w:lvlText w:val="14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3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C1861C4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6" w15:restartNumberingAfterBreak="0">
    <w:nsid w:val="2CFB6240"/>
    <w:multiLevelType w:val="hybridMultilevel"/>
    <w:tmpl w:val="44E80A66"/>
    <w:lvl w:ilvl="0" w:tplc="04190017">
      <w:start w:val="1"/>
      <w:numFmt w:val="lowerLetter"/>
      <w:lvlText w:val="%1)"/>
      <w:lvlJc w:val="left"/>
      <w:pPr>
        <w:ind w:left="2006" w:hanging="360"/>
      </w:pPr>
    </w:lvl>
    <w:lvl w:ilvl="1" w:tplc="04190019">
      <w:start w:val="1"/>
      <w:numFmt w:val="lowerLetter"/>
      <w:lvlText w:val="%2."/>
      <w:lvlJc w:val="left"/>
      <w:pPr>
        <w:ind w:left="2726" w:hanging="360"/>
      </w:pPr>
    </w:lvl>
    <w:lvl w:ilvl="2" w:tplc="0419001B">
      <w:start w:val="1"/>
      <w:numFmt w:val="lowerRoman"/>
      <w:lvlText w:val="%3."/>
      <w:lvlJc w:val="right"/>
      <w:pPr>
        <w:ind w:left="3446" w:hanging="180"/>
      </w:pPr>
    </w:lvl>
    <w:lvl w:ilvl="3" w:tplc="0419000F">
      <w:start w:val="1"/>
      <w:numFmt w:val="decimal"/>
      <w:lvlText w:val="%4."/>
      <w:lvlJc w:val="left"/>
      <w:pPr>
        <w:ind w:left="4166" w:hanging="360"/>
      </w:pPr>
    </w:lvl>
    <w:lvl w:ilvl="4" w:tplc="04190019">
      <w:start w:val="1"/>
      <w:numFmt w:val="lowerLetter"/>
      <w:lvlText w:val="%5."/>
      <w:lvlJc w:val="left"/>
      <w:pPr>
        <w:ind w:left="4886" w:hanging="360"/>
      </w:pPr>
    </w:lvl>
    <w:lvl w:ilvl="5" w:tplc="0419001B">
      <w:start w:val="1"/>
      <w:numFmt w:val="lowerRoman"/>
      <w:lvlText w:val="%6."/>
      <w:lvlJc w:val="right"/>
      <w:pPr>
        <w:ind w:left="5606" w:hanging="180"/>
      </w:pPr>
    </w:lvl>
    <w:lvl w:ilvl="6" w:tplc="0419000F">
      <w:start w:val="1"/>
      <w:numFmt w:val="decimal"/>
      <w:lvlText w:val="%7."/>
      <w:lvlJc w:val="left"/>
      <w:pPr>
        <w:ind w:left="6326" w:hanging="360"/>
      </w:pPr>
    </w:lvl>
    <w:lvl w:ilvl="7" w:tplc="04190019">
      <w:start w:val="1"/>
      <w:numFmt w:val="lowerLetter"/>
      <w:lvlText w:val="%8."/>
      <w:lvlJc w:val="left"/>
      <w:pPr>
        <w:ind w:left="7046" w:hanging="360"/>
      </w:pPr>
    </w:lvl>
    <w:lvl w:ilvl="8" w:tplc="0419001B">
      <w:start w:val="1"/>
      <w:numFmt w:val="lowerRoman"/>
      <w:lvlText w:val="%9."/>
      <w:lvlJc w:val="right"/>
      <w:pPr>
        <w:ind w:left="7766" w:hanging="180"/>
      </w:pPr>
    </w:lvl>
  </w:abstractNum>
  <w:abstractNum w:abstractNumId="17" w15:restartNumberingAfterBreak="0">
    <w:nsid w:val="2EEE231E"/>
    <w:multiLevelType w:val="hybridMultilevel"/>
    <w:tmpl w:val="898C36BE"/>
    <w:lvl w:ilvl="0" w:tplc="8E12E20C">
      <w:start w:val="1"/>
      <w:numFmt w:val="decimal"/>
      <w:lvlText w:val="14.1.%1"/>
      <w:lvlJc w:val="left"/>
      <w:pPr>
        <w:ind w:left="108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6420F6"/>
    <w:multiLevelType w:val="multilevel"/>
    <w:tmpl w:val="7F2C54CA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22" w15:restartNumberingAfterBreak="0">
    <w:nsid w:val="3660319B"/>
    <w:multiLevelType w:val="multilevel"/>
    <w:tmpl w:val="03203D48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6E8C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31833A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5B800D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C9EF4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D52CBD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825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74FA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A61A3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3EFA3E83"/>
    <w:multiLevelType w:val="multilevel"/>
    <w:tmpl w:val="E7F8BC20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>
      <w:start w:val="1"/>
      <w:numFmt w:val="lowerLetter"/>
      <w:lvlText w:val="%2."/>
      <w:lvlJc w:val="left"/>
      <w:pPr>
        <w:ind w:left="930" w:hanging="360"/>
      </w:pPr>
    </w:lvl>
    <w:lvl w:ilvl="2" w:tplc="0419001B">
      <w:start w:val="1"/>
      <w:numFmt w:val="lowerRoman"/>
      <w:lvlText w:val="%3."/>
      <w:lvlJc w:val="right"/>
      <w:pPr>
        <w:ind w:left="1650" w:hanging="180"/>
      </w:pPr>
    </w:lvl>
    <w:lvl w:ilvl="3" w:tplc="0419000F">
      <w:start w:val="1"/>
      <w:numFmt w:val="decimal"/>
      <w:lvlText w:val="%4."/>
      <w:lvlJc w:val="left"/>
      <w:pPr>
        <w:ind w:left="2370" w:hanging="360"/>
      </w:pPr>
    </w:lvl>
    <w:lvl w:ilvl="4" w:tplc="04190019">
      <w:start w:val="1"/>
      <w:numFmt w:val="lowerLetter"/>
      <w:lvlText w:val="%5."/>
      <w:lvlJc w:val="left"/>
      <w:pPr>
        <w:ind w:left="3090" w:hanging="360"/>
      </w:pPr>
    </w:lvl>
    <w:lvl w:ilvl="5" w:tplc="0419001B">
      <w:start w:val="1"/>
      <w:numFmt w:val="lowerRoman"/>
      <w:lvlText w:val="%6."/>
      <w:lvlJc w:val="right"/>
      <w:pPr>
        <w:ind w:left="3810" w:hanging="180"/>
      </w:pPr>
    </w:lvl>
    <w:lvl w:ilvl="6" w:tplc="0419000F">
      <w:start w:val="1"/>
      <w:numFmt w:val="decimal"/>
      <w:lvlText w:val="%7."/>
      <w:lvlJc w:val="left"/>
      <w:pPr>
        <w:ind w:left="4530" w:hanging="360"/>
      </w:pPr>
    </w:lvl>
    <w:lvl w:ilvl="7" w:tplc="04190019">
      <w:start w:val="1"/>
      <w:numFmt w:val="lowerLetter"/>
      <w:lvlText w:val="%8."/>
      <w:lvlJc w:val="left"/>
      <w:pPr>
        <w:ind w:left="5250" w:hanging="360"/>
      </w:pPr>
    </w:lvl>
    <w:lvl w:ilvl="8" w:tplc="0419001B">
      <w:start w:val="1"/>
      <w:numFmt w:val="lowerRoman"/>
      <w:lvlText w:val="%9."/>
      <w:lvlJc w:val="right"/>
      <w:pPr>
        <w:ind w:left="5970" w:hanging="180"/>
      </w:pPr>
    </w:lvl>
  </w:abstractNum>
  <w:abstractNum w:abstractNumId="30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31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5F6500F"/>
    <w:multiLevelType w:val="hybridMultilevel"/>
    <w:tmpl w:val="44A03ED6"/>
    <w:lvl w:ilvl="0" w:tplc="0419000D">
      <w:start w:val="1"/>
      <w:numFmt w:val="bullet"/>
      <w:lvlText w:val=""/>
      <w:lvlJc w:val="left"/>
      <w:pPr>
        <w:ind w:left="272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86" w:hanging="360"/>
      </w:pPr>
      <w:rPr>
        <w:rFonts w:ascii="Wingdings" w:hAnsi="Wingdings" w:hint="default"/>
      </w:rPr>
    </w:lvl>
  </w:abstractNum>
  <w:abstractNum w:abstractNumId="36" w15:restartNumberingAfterBreak="0">
    <w:nsid w:val="6A4076EF"/>
    <w:multiLevelType w:val="multilevel"/>
    <w:tmpl w:val="98BE2C2A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lang w:val="ru-RU"/>
      </w:r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7" w15:restartNumberingAfterBreak="0">
    <w:nsid w:val="6A725EE4"/>
    <w:multiLevelType w:val="hybridMultilevel"/>
    <w:tmpl w:val="00C26D64"/>
    <w:lvl w:ilvl="0" w:tplc="0419000F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9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736656D5"/>
    <w:multiLevelType w:val="multilevel"/>
    <w:tmpl w:val="0398229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3"/>
  </w:num>
  <w:num w:numId="6">
    <w:abstractNumId w:val="31"/>
  </w:num>
  <w:num w:numId="7">
    <w:abstractNumId w:val="7"/>
  </w:num>
  <w:num w:numId="8">
    <w:abstractNumId w:val="39"/>
  </w:num>
  <w:num w:numId="9">
    <w:abstractNumId w:val="19"/>
  </w:num>
  <w:num w:numId="10">
    <w:abstractNumId w:val="28"/>
  </w:num>
  <w:num w:numId="11">
    <w:abstractNumId w:val="25"/>
  </w:num>
  <w:num w:numId="12">
    <w:abstractNumId w:val="4"/>
  </w:num>
  <w:num w:numId="13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</w:num>
  <w:num w:numId="16">
    <w:abstractNumId w:val="35"/>
  </w:num>
  <w:num w:numId="17">
    <w:abstractNumId w:val="5"/>
  </w:num>
  <w:num w:numId="18">
    <w:abstractNumId w:val="17"/>
  </w:num>
  <w:num w:numId="19">
    <w:abstractNumId w:val="18"/>
  </w:num>
  <w:num w:numId="20">
    <w:abstractNumId w:val="36"/>
  </w:num>
  <w:num w:numId="2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10"/>
  </w:num>
  <w:num w:numId="24">
    <w:abstractNumId w:val="32"/>
  </w:num>
  <w:num w:numId="25">
    <w:abstractNumId w:val="24"/>
  </w:num>
  <w:num w:numId="26">
    <w:abstractNumId w:val="20"/>
  </w:num>
  <w:num w:numId="27">
    <w:abstractNumId w:val="6"/>
  </w:num>
  <w:num w:numId="28">
    <w:abstractNumId w:val="34"/>
  </w:num>
  <w:num w:numId="29">
    <w:abstractNumId w:val="14"/>
  </w:num>
  <w:num w:numId="30">
    <w:abstractNumId w:val="8"/>
  </w:num>
  <w:num w:numId="31">
    <w:abstractNumId w:val="9"/>
  </w:num>
  <w:num w:numId="32">
    <w:abstractNumId w:val="13"/>
  </w:num>
  <w:num w:numId="33">
    <w:abstractNumId w:val="42"/>
  </w:num>
  <w:num w:numId="34">
    <w:abstractNumId w:val="22"/>
  </w:num>
  <w:num w:numId="35">
    <w:abstractNumId w:val="23"/>
  </w:num>
  <w:num w:numId="36">
    <w:abstractNumId w:val="11"/>
  </w:num>
  <w:num w:numId="37">
    <w:abstractNumId w:val="37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27"/>
  </w:num>
  <w:num w:numId="42">
    <w:abstractNumId w:val="15"/>
  </w:num>
  <w:num w:numId="43">
    <w:abstractNumId w:val="38"/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  <w:lvlOverride w:ilvl="0">
      <w:startOverride w:val="1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9iAsnxIlG0l0ikoQEx8cSmD8ilXUuTf+Oxptyi4oQcUqDLJodKOfrwJ6ebBCzuRuNvx6jJ/c5GaPZDvtZsE7lA==" w:salt="6sx22wY6aa4NOIq5TwftxA=="/>
  <w:defaultTabStop w:val="720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92"/>
    <w:rsid w:val="00017EE1"/>
    <w:rsid w:val="00020A5E"/>
    <w:rsid w:val="0003148C"/>
    <w:rsid w:val="000435A1"/>
    <w:rsid w:val="00047441"/>
    <w:rsid w:val="00057242"/>
    <w:rsid w:val="00064E15"/>
    <w:rsid w:val="00065EC3"/>
    <w:rsid w:val="00070975"/>
    <w:rsid w:val="00070D3B"/>
    <w:rsid w:val="000713CA"/>
    <w:rsid w:val="00092D4D"/>
    <w:rsid w:val="00095333"/>
    <w:rsid w:val="0009562A"/>
    <w:rsid w:val="000973F8"/>
    <w:rsid w:val="000C358B"/>
    <w:rsid w:val="000D0523"/>
    <w:rsid w:val="000E2533"/>
    <w:rsid w:val="000E4940"/>
    <w:rsid w:val="000F0D5F"/>
    <w:rsid w:val="00112A87"/>
    <w:rsid w:val="00124644"/>
    <w:rsid w:val="00125552"/>
    <w:rsid w:val="00140041"/>
    <w:rsid w:val="00143431"/>
    <w:rsid w:val="00154B3D"/>
    <w:rsid w:val="00156D95"/>
    <w:rsid w:val="00162790"/>
    <w:rsid w:val="00166E3B"/>
    <w:rsid w:val="0019212C"/>
    <w:rsid w:val="00193A4B"/>
    <w:rsid w:val="001972E5"/>
    <w:rsid w:val="001A31B6"/>
    <w:rsid w:val="001B6006"/>
    <w:rsid w:val="001C6209"/>
    <w:rsid w:val="001C7CF2"/>
    <w:rsid w:val="001F5C44"/>
    <w:rsid w:val="00206A88"/>
    <w:rsid w:val="0020760D"/>
    <w:rsid w:val="0021090C"/>
    <w:rsid w:val="00215FAB"/>
    <w:rsid w:val="002210EA"/>
    <w:rsid w:val="0022244C"/>
    <w:rsid w:val="00226EA9"/>
    <w:rsid w:val="00230209"/>
    <w:rsid w:val="002326C7"/>
    <w:rsid w:val="00244392"/>
    <w:rsid w:val="00246D46"/>
    <w:rsid w:val="00251DE7"/>
    <w:rsid w:val="00252335"/>
    <w:rsid w:val="00252CB4"/>
    <w:rsid w:val="00253A17"/>
    <w:rsid w:val="00265A42"/>
    <w:rsid w:val="00283E00"/>
    <w:rsid w:val="00291B35"/>
    <w:rsid w:val="00291DF8"/>
    <w:rsid w:val="00297FAC"/>
    <w:rsid w:val="002A2E3E"/>
    <w:rsid w:val="002B3EA8"/>
    <w:rsid w:val="002C2D2E"/>
    <w:rsid w:val="002C2FB8"/>
    <w:rsid w:val="002C3C97"/>
    <w:rsid w:val="002C505D"/>
    <w:rsid w:val="002D215A"/>
    <w:rsid w:val="002D7784"/>
    <w:rsid w:val="002D7788"/>
    <w:rsid w:val="002F2EFA"/>
    <w:rsid w:val="002F4B7C"/>
    <w:rsid w:val="002F508F"/>
    <w:rsid w:val="002F50C7"/>
    <w:rsid w:val="002F5BEC"/>
    <w:rsid w:val="0030747A"/>
    <w:rsid w:val="0032501B"/>
    <w:rsid w:val="00330993"/>
    <w:rsid w:val="003326AA"/>
    <w:rsid w:val="00337D18"/>
    <w:rsid w:val="00340FBB"/>
    <w:rsid w:val="0034511A"/>
    <w:rsid w:val="003532D9"/>
    <w:rsid w:val="0036167E"/>
    <w:rsid w:val="00384599"/>
    <w:rsid w:val="003878D4"/>
    <w:rsid w:val="00390E90"/>
    <w:rsid w:val="0039418D"/>
    <w:rsid w:val="00396B52"/>
    <w:rsid w:val="003A3131"/>
    <w:rsid w:val="003A612B"/>
    <w:rsid w:val="003A69F1"/>
    <w:rsid w:val="003B12E2"/>
    <w:rsid w:val="003B4985"/>
    <w:rsid w:val="003C05FA"/>
    <w:rsid w:val="003C7022"/>
    <w:rsid w:val="003D1A05"/>
    <w:rsid w:val="003D457B"/>
    <w:rsid w:val="003E64C6"/>
    <w:rsid w:val="003F348F"/>
    <w:rsid w:val="00414DD4"/>
    <w:rsid w:val="00424550"/>
    <w:rsid w:val="004246BB"/>
    <w:rsid w:val="00424931"/>
    <w:rsid w:val="00425304"/>
    <w:rsid w:val="0044176C"/>
    <w:rsid w:val="00444AE8"/>
    <w:rsid w:val="0045184D"/>
    <w:rsid w:val="00451D3B"/>
    <w:rsid w:val="00462167"/>
    <w:rsid w:val="004640C1"/>
    <w:rsid w:val="00466D5D"/>
    <w:rsid w:val="00467892"/>
    <w:rsid w:val="00473694"/>
    <w:rsid w:val="00473E28"/>
    <w:rsid w:val="004741E3"/>
    <w:rsid w:val="004A0330"/>
    <w:rsid w:val="004A0632"/>
    <w:rsid w:val="004A28E2"/>
    <w:rsid w:val="004B06C7"/>
    <w:rsid w:val="004B5AB3"/>
    <w:rsid w:val="004C3559"/>
    <w:rsid w:val="004D2CA3"/>
    <w:rsid w:val="004E07DB"/>
    <w:rsid w:val="004E55BE"/>
    <w:rsid w:val="004F0BFE"/>
    <w:rsid w:val="004F301F"/>
    <w:rsid w:val="0050236A"/>
    <w:rsid w:val="00505789"/>
    <w:rsid w:val="005113BA"/>
    <w:rsid w:val="00512C08"/>
    <w:rsid w:val="005142E4"/>
    <w:rsid w:val="005157BD"/>
    <w:rsid w:val="00520BD1"/>
    <w:rsid w:val="0052367F"/>
    <w:rsid w:val="00523BD2"/>
    <w:rsid w:val="00523DF0"/>
    <w:rsid w:val="00525C26"/>
    <w:rsid w:val="005420B8"/>
    <w:rsid w:val="005434E7"/>
    <w:rsid w:val="00543868"/>
    <w:rsid w:val="00547EF0"/>
    <w:rsid w:val="0055056A"/>
    <w:rsid w:val="00555101"/>
    <w:rsid w:val="00563D94"/>
    <w:rsid w:val="00570F21"/>
    <w:rsid w:val="0057405F"/>
    <w:rsid w:val="00575844"/>
    <w:rsid w:val="00590253"/>
    <w:rsid w:val="005C41A4"/>
    <w:rsid w:val="005C4F5D"/>
    <w:rsid w:val="005D4C82"/>
    <w:rsid w:val="005E1737"/>
    <w:rsid w:val="005F38B7"/>
    <w:rsid w:val="005F5144"/>
    <w:rsid w:val="0061354D"/>
    <w:rsid w:val="00614F12"/>
    <w:rsid w:val="00615AF3"/>
    <w:rsid w:val="00643A15"/>
    <w:rsid w:val="00645236"/>
    <w:rsid w:val="00647089"/>
    <w:rsid w:val="006477E4"/>
    <w:rsid w:val="0065625D"/>
    <w:rsid w:val="006604FE"/>
    <w:rsid w:val="00674E0E"/>
    <w:rsid w:val="00677161"/>
    <w:rsid w:val="00681BB5"/>
    <w:rsid w:val="0069558B"/>
    <w:rsid w:val="00695898"/>
    <w:rsid w:val="006D26CE"/>
    <w:rsid w:val="006D2DF7"/>
    <w:rsid w:val="006D32B0"/>
    <w:rsid w:val="006D408E"/>
    <w:rsid w:val="006F09B1"/>
    <w:rsid w:val="00716155"/>
    <w:rsid w:val="00717937"/>
    <w:rsid w:val="0072589C"/>
    <w:rsid w:val="00725B0D"/>
    <w:rsid w:val="00730FF6"/>
    <w:rsid w:val="00733024"/>
    <w:rsid w:val="00735052"/>
    <w:rsid w:val="00744285"/>
    <w:rsid w:val="00747DB7"/>
    <w:rsid w:val="00767643"/>
    <w:rsid w:val="00767FD0"/>
    <w:rsid w:val="007903C1"/>
    <w:rsid w:val="00791709"/>
    <w:rsid w:val="00796D51"/>
    <w:rsid w:val="007A40D6"/>
    <w:rsid w:val="007B04D0"/>
    <w:rsid w:val="007B72D7"/>
    <w:rsid w:val="007C3A4E"/>
    <w:rsid w:val="007E5682"/>
    <w:rsid w:val="007E59F0"/>
    <w:rsid w:val="00813A64"/>
    <w:rsid w:val="008212C4"/>
    <w:rsid w:val="00824211"/>
    <w:rsid w:val="00836757"/>
    <w:rsid w:val="00836F58"/>
    <w:rsid w:val="00841CBE"/>
    <w:rsid w:val="00843758"/>
    <w:rsid w:val="00852D44"/>
    <w:rsid w:val="0086031B"/>
    <w:rsid w:val="00873F6F"/>
    <w:rsid w:val="008861F8"/>
    <w:rsid w:val="008901C2"/>
    <w:rsid w:val="00890F11"/>
    <w:rsid w:val="00893F3E"/>
    <w:rsid w:val="00896B0E"/>
    <w:rsid w:val="008A75F1"/>
    <w:rsid w:val="008B0B8F"/>
    <w:rsid w:val="008B16BB"/>
    <w:rsid w:val="008B1A5A"/>
    <w:rsid w:val="008C4892"/>
    <w:rsid w:val="008D2EB8"/>
    <w:rsid w:val="008D431C"/>
    <w:rsid w:val="00903C56"/>
    <w:rsid w:val="00904FC4"/>
    <w:rsid w:val="00905285"/>
    <w:rsid w:val="00913664"/>
    <w:rsid w:val="0091694F"/>
    <w:rsid w:val="009241D3"/>
    <w:rsid w:val="00931D2E"/>
    <w:rsid w:val="00937047"/>
    <w:rsid w:val="0094016D"/>
    <w:rsid w:val="0094029A"/>
    <w:rsid w:val="00944239"/>
    <w:rsid w:val="0094443A"/>
    <w:rsid w:val="00947C22"/>
    <w:rsid w:val="00952DA8"/>
    <w:rsid w:val="00952F9F"/>
    <w:rsid w:val="00953A5E"/>
    <w:rsid w:val="00970C1D"/>
    <w:rsid w:val="00981F71"/>
    <w:rsid w:val="00987270"/>
    <w:rsid w:val="00987B30"/>
    <w:rsid w:val="00992108"/>
    <w:rsid w:val="00993B32"/>
    <w:rsid w:val="009963FE"/>
    <w:rsid w:val="009A1BD4"/>
    <w:rsid w:val="009A4034"/>
    <w:rsid w:val="009A4161"/>
    <w:rsid w:val="009B4CA3"/>
    <w:rsid w:val="009B7E3B"/>
    <w:rsid w:val="009C1F5B"/>
    <w:rsid w:val="009C4A2A"/>
    <w:rsid w:val="009D6B68"/>
    <w:rsid w:val="009E7233"/>
    <w:rsid w:val="009E7AAE"/>
    <w:rsid w:val="009F39C4"/>
    <w:rsid w:val="009F3BBD"/>
    <w:rsid w:val="009F582E"/>
    <w:rsid w:val="00A00D05"/>
    <w:rsid w:val="00A05192"/>
    <w:rsid w:val="00A26659"/>
    <w:rsid w:val="00A2747E"/>
    <w:rsid w:val="00A36B32"/>
    <w:rsid w:val="00A625EE"/>
    <w:rsid w:val="00A6561A"/>
    <w:rsid w:val="00A73A13"/>
    <w:rsid w:val="00A94E2F"/>
    <w:rsid w:val="00A95BDF"/>
    <w:rsid w:val="00AA71B7"/>
    <w:rsid w:val="00AA71CF"/>
    <w:rsid w:val="00AB1070"/>
    <w:rsid w:val="00AB1DA2"/>
    <w:rsid w:val="00AB3579"/>
    <w:rsid w:val="00AB4142"/>
    <w:rsid w:val="00AB67A1"/>
    <w:rsid w:val="00AD09E0"/>
    <w:rsid w:val="00AD271B"/>
    <w:rsid w:val="00AD70DB"/>
    <w:rsid w:val="00AE57B0"/>
    <w:rsid w:val="00B051D2"/>
    <w:rsid w:val="00B051E9"/>
    <w:rsid w:val="00B11177"/>
    <w:rsid w:val="00B15EA5"/>
    <w:rsid w:val="00B338F9"/>
    <w:rsid w:val="00B40AC4"/>
    <w:rsid w:val="00B53CFF"/>
    <w:rsid w:val="00B57BF8"/>
    <w:rsid w:val="00B602DE"/>
    <w:rsid w:val="00B66053"/>
    <w:rsid w:val="00B82B24"/>
    <w:rsid w:val="00B85442"/>
    <w:rsid w:val="00B908A2"/>
    <w:rsid w:val="00B93FC2"/>
    <w:rsid w:val="00B946D5"/>
    <w:rsid w:val="00B952C8"/>
    <w:rsid w:val="00B96768"/>
    <w:rsid w:val="00BA459B"/>
    <w:rsid w:val="00BA6056"/>
    <w:rsid w:val="00BB2482"/>
    <w:rsid w:val="00BC149B"/>
    <w:rsid w:val="00BD0BCA"/>
    <w:rsid w:val="00BD1C19"/>
    <w:rsid w:val="00BE171B"/>
    <w:rsid w:val="00BF0D7A"/>
    <w:rsid w:val="00BF60A8"/>
    <w:rsid w:val="00BF67E4"/>
    <w:rsid w:val="00C01796"/>
    <w:rsid w:val="00C11008"/>
    <w:rsid w:val="00C14641"/>
    <w:rsid w:val="00C42ADD"/>
    <w:rsid w:val="00C5391F"/>
    <w:rsid w:val="00C641EF"/>
    <w:rsid w:val="00C650B3"/>
    <w:rsid w:val="00C72CC6"/>
    <w:rsid w:val="00C75970"/>
    <w:rsid w:val="00C75A4E"/>
    <w:rsid w:val="00CA093B"/>
    <w:rsid w:val="00CB1F31"/>
    <w:rsid w:val="00CC07AC"/>
    <w:rsid w:val="00CC4079"/>
    <w:rsid w:val="00CC6779"/>
    <w:rsid w:val="00CD19FC"/>
    <w:rsid w:val="00CE31D7"/>
    <w:rsid w:val="00CE4032"/>
    <w:rsid w:val="00CE4525"/>
    <w:rsid w:val="00CF06C1"/>
    <w:rsid w:val="00CF2195"/>
    <w:rsid w:val="00CF2F3E"/>
    <w:rsid w:val="00D00688"/>
    <w:rsid w:val="00D00CBC"/>
    <w:rsid w:val="00D01BFE"/>
    <w:rsid w:val="00D035C2"/>
    <w:rsid w:val="00D05723"/>
    <w:rsid w:val="00D10DE0"/>
    <w:rsid w:val="00D20FA0"/>
    <w:rsid w:val="00D21682"/>
    <w:rsid w:val="00D23C96"/>
    <w:rsid w:val="00D2778B"/>
    <w:rsid w:val="00D3761F"/>
    <w:rsid w:val="00D518BC"/>
    <w:rsid w:val="00D5205D"/>
    <w:rsid w:val="00D546C6"/>
    <w:rsid w:val="00D56233"/>
    <w:rsid w:val="00D83BFA"/>
    <w:rsid w:val="00D85005"/>
    <w:rsid w:val="00D851AA"/>
    <w:rsid w:val="00D8576D"/>
    <w:rsid w:val="00D86636"/>
    <w:rsid w:val="00D97832"/>
    <w:rsid w:val="00DA5A50"/>
    <w:rsid w:val="00DA6FD5"/>
    <w:rsid w:val="00DB2B9A"/>
    <w:rsid w:val="00DB332F"/>
    <w:rsid w:val="00DB7D7D"/>
    <w:rsid w:val="00DC25FA"/>
    <w:rsid w:val="00DC3097"/>
    <w:rsid w:val="00DC4D62"/>
    <w:rsid w:val="00DD0379"/>
    <w:rsid w:val="00DD1488"/>
    <w:rsid w:val="00DD26EB"/>
    <w:rsid w:val="00DD41E3"/>
    <w:rsid w:val="00DF488B"/>
    <w:rsid w:val="00E02552"/>
    <w:rsid w:val="00E0666A"/>
    <w:rsid w:val="00E1345D"/>
    <w:rsid w:val="00E2412C"/>
    <w:rsid w:val="00E31764"/>
    <w:rsid w:val="00E36825"/>
    <w:rsid w:val="00E44DE1"/>
    <w:rsid w:val="00E461D0"/>
    <w:rsid w:val="00E5267C"/>
    <w:rsid w:val="00E53584"/>
    <w:rsid w:val="00E55C3F"/>
    <w:rsid w:val="00E636CB"/>
    <w:rsid w:val="00E64A1F"/>
    <w:rsid w:val="00E7313A"/>
    <w:rsid w:val="00E73A9B"/>
    <w:rsid w:val="00E82520"/>
    <w:rsid w:val="00E82F0E"/>
    <w:rsid w:val="00E848A7"/>
    <w:rsid w:val="00E90CBC"/>
    <w:rsid w:val="00E95B0A"/>
    <w:rsid w:val="00E967D7"/>
    <w:rsid w:val="00EA4607"/>
    <w:rsid w:val="00EB04DD"/>
    <w:rsid w:val="00EB2C02"/>
    <w:rsid w:val="00EE1C8D"/>
    <w:rsid w:val="00EE55F6"/>
    <w:rsid w:val="00EF1ED9"/>
    <w:rsid w:val="00F0093D"/>
    <w:rsid w:val="00F01C8F"/>
    <w:rsid w:val="00F0413F"/>
    <w:rsid w:val="00F04365"/>
    <w:rsid w:val="00F05DE7"/>
    <w:rsid w:val="00F21C9A"/>
    <w:rsid w:val="00F2436D"/>
    <w:rsid w:val="00F30746"/>
    <w:rsid w:val="00F34871"/>
    <w:rsid w:val="00F42956"/>
    <w:rsid w:val="00F43BE1"/>
    <w:rsid w:val="00F472A3"/>
    <w:rsid w:val="00F5181F"/>
    <w:rsid w:val="00F521BA"/>
    <w:rsid w:val="00F57ECB"/>
    <w:rsid w:val="00F60C24"/>
    <w:rsid w:val="00F615B3"/>
    <w:rsid w:val="00F66FDC"/>
    <w:rsid w:val="00F67C76"/>
    <w:rsid w:val="00F72D1A"/>
    <w:rsid w:val="00F74B07"/>
    <w:rsid w:val="00F74F80"/>
    <w:rsid w:val="00F75CA9"/>
    <w:rsid w:val="00F76C4F"/>
    <w:rsid w:val="00F85C02"/>
    <w:rsid w:val="00F87B8F"/>
    <w:rsid w:val="00F911EB"/>
    <w:rsid w:val="00F9629A"/>
    <w:rsid w:val="00FA1232"/>
    <w:rsid w:val="00FA29A2"/>
    <w:rsid w:val="00FA6407"/>
    <w:rsid w:val="00FA6D1C"/>
    <w:rsid w:val="00FB2C88"/>
    <w:rsid w:val="00FB3D4F"/>
    <w:rsid w:val="00FB640E"/>
    <w:rsid w:val="00FC1E06"/>
    <w:rsid w:val="00FC37FD"/>
    <w:rsid w:val="00FC415F"/>
    <w:rsid w:val="00FE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0D2F4227"/>
  <w15:docId w15:val="{AB4B77EC-40C2-4D49-8BCF-1E4E94449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0"/>
    </w:rPr>
  </w:style>
  <w:style w:type="paragraph" w:styleId="1">
    <w:name w:val="heading 1"/>
    <w:basedOn w:val="a0"/>
    <w:next w:val="a0"/>
    <w:link w:val="10"/>
    <w:unhideWhenUsed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</w:style>
  <w:style w:type="paragraph" w:styleId="a7">
    <w:name w:val="No Spacing"/>
    <w:basedOn w:val="a0"/>
    <w:link w:val="a8"/>
    <w:uiPriority w:val="99"/>
    <w:qFormat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Pr>
      <w:sz w:val="20"/>
    </w:rPr>
  </w:style>
  <w:style w:type="paragraph" w:styleId="a9">
    <w:name w:val="Closing"/>
    <w:basedOn w:val="a0"/>
    <w:link w:val="aa"/>
    <w:uiPriority w:val="7"/>
    <w:unhideWhenUsed/>
    <w:qFormat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</w:style>
  <w:style w:type="paragraph" w:customStyle="1" w:styleId="ab">
    <w:name w:val="Адрес получателя"/>
    <w:basedOn w:val="a7"/>
    <w:link w:val="ac"/>
    <w:uiPriority w:val="5"/>
    <w:qFormat/>
    <w:pPr>
      <w:spacing w:before="200" w:after="200" w:line="276" w:lineRule="auto"/>
      <w:contextualSpacing/>
    </w:pPr>
    <w:rPr>
      <w:rFonts w:asciiTheme="majorHAnsi" w:hAnsiTheme="majorHAnsi"/>
      <w:color w:val="9FB8CD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Pr>
      <w:b/>
    </w:rPr>
  </w:style>
  <w:style w:type="paragraph" w:customStyle="1" w:styleId="af">
    <w:name w:val="Обратный адрес"/>
    <w:basedOn w:val="a7"/>
    <w:link w:val="af0"/>
    <w:uiPriority w:val="3"/>
    <w:qFormat/>
    <w:pPr>
      <w:spacing w:before="200" w:after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pPr>
      <w:spacing w:before="80"/>
    </w:pPr>
    <w:rPr>
      <w:b/>
      <w:color w:val="525A7D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Pr>
      <w:b/>
      <w:color w:val="525A7D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Pr>
      <w:rFonts w:asciiTheme="majorHAnsi" w:hAnsiTheme="majorHAnsi"/>
      <w:color w:val="9FB8CD" w:themeColor="accent2"/>
      <w:sz w:val="18"/>
      <w:szCs w:val="18"/>
    </w:rPr>
  </w:style>
  <w:style w:type="character" w:customStyle="1" w:styleId="af4">
    <w:name w:val="Имя отправителя (знак)"/>
    <w:basedOn w:val="af0"/>
    <w:link w:val="af3"/>
    <w:uiPriority w:val="2"/>
    <w:rPr>
      <w:rFonts w:asciiTheme="majorHAnsi" w:hAnsiTheme="majorHAnsi"/>
      <w:b/>
      <w:color w:val="525A7D" w:themeColor="accent1" w:themeShade="BF"/>
      <w:sz w:val="20"/>
      <w:szCs w:val="20"/>
    </w:rPr>
  </w:style>
  <w:style w:type="character" w:customStyle="1" w:styleId="ac">
    <w:name w:val="Адрес получателя (знак)"/>
    <w:basedOn w:val="a8"/>
    <w:link w:val="ab"/>
    <w:uiPriority w:val="5"/>
    <w:rPr>
      <w:rFonts w:asciiTheme="majorHAnsi" w:hAnsiTheme="majorHAnsi"/>
      <w:color w:val="9FB8CD" w:themeColor="accent2"/>
      <w:sz w:val="18"/>
    </w:rPr>
  </w:style>
  <w:style w:type="character" w:customStyle="1" w:styleId="af2">
    <w:name w:val="Имя получателя (знак)"/>
    <w:basedOn w:val="ac"/>
    <w:link w:val="af1"/>
    <w:uiPriority w:val="4"/>
    <w:rPr>
      <w:rFonts w:asciiTheme="majorHAnsi" w:hAnsiTheme="majorHAnsi"/>
      <w:b/>
      <w:color w:val="525A7D" w:themeColor="accent1" w:themeShade="BF"/>
      <w:sz w:val="20"/>
    </w:rPr>
  </w:style>
  <w:style w:type="paragraph" w:customStyle="1" w:styleId="af5">
    <w:name w:val="Имя отправителя (в подписи)"/>
    <w:basedOn w:val="a7"/>
    <w:uiPriority w:val="7"/>
    <w:pPr>
      <w:pBdr>
        <w:top w:val="single" w:sz="4" w:space="1" w:color="727CA3" w:themeColor="accent1"/>
      </w:pBdr>
      <w:ind w:right="4320"/>
    </w:pPr>
    <w:rPr>
      <w:b/>
      <w:color w:val="727CA3" w:themeColor="accent1"/>
    </w:rPr>
  </w:style>
  <w:style w:type="paragraph" w:styleId="af6">
    <w:name w:val="Signature"/>
    <w:basedOn w:val="a0"/>
    <w:link w:val="af7"/>
    <w:uiPriority w:val="99"/>
    <w:unhideWhenUsed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Pr>
      <w:sz w:val="20"/>
    </w:rPr>
  </w:style>
  <w:style w:type="paragraph" w:styleId="af8">
    <w:name w:val="Balloon Text"/>
    <w:basedOn w:val="a0"/>
    <w:link w:val="af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Pr>
      <w:rFonts w:ascii="Tahoma" w:hAnsi="Tahoma" w:cs="Tahoma"/>
      <w:sz w:val="16"/>
      <w:szCs w:val="16"/>
    </w:rPr>
  </w:style>
  <w:style w:type="character" w:styleId="afa">
    <w:name w:val="Book Title"/>
    <w:basedOn w:val="a1"/>
    <w:uiPriority w:val="33"/>
    <w:qFormat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character" w:styleId="afc">
    <w:name w:val="Emphasis"/>
    <w:uiPriority w:val="20"/>
    <w:qFormat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uiPriority w:val="99"/>
  </w:style>
  <w:style w:type="character" w:customStyle="1" w:styleId="10">
    <w:name w:val="Заголовок 1 Знак"/>
    <w:basedOn w:val="a1"/>
    <w:link w:val="1"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21">
    <w:name w:val="Заголовок 2 Знак"/>
    <w:basedOn w:val="a1"/>
    <w:link w:val="20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character" w:customStyle="1" w:styleId="31">
    <w:name w:val="Заголовок 3 Знак"/>
    <w:basedOn w:val="a1"/>
    <w:link w:val="30"/>
    <w:rPr>
      <w:rFonts w:asciiTheme="majorHAnsi" w:eastAsiaTheme="majorEastAsia" w:hAnsiTheme="majorHAnsi" w:cstheme="majorBidi"/>
      <w:b/>
      <w:bCs/>
      <w:color w:val="727CA3" w:themeColor="accent1"/>
    </w:rPr>
  </w:style>
  <w:style w:type="character" w:customStyle="1" w:styleId="41">
    <w:name w:val="Заголовок 4 Знак"/>
    <w:basedOn w:val="a1"/>
    <w:link w:val="40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character" w:customStyle="1" w:styleId="51">
    <w:name w:val="Заголовок 5 Знак"/>
    <w:basedOn w:val="a1"/>
    <w:link w:val="50"/>
    <w:uiPriority w:val="9"/>
    <w:semiHidden/>
    <w:rPr>
      <w:rFonts w:asciiTheme="majorHAnsi" w:eastAsiaTheme="majorEastAsia" w:hAnsiTheme="majorHAnsi" w:cstheme="majorBidi"/>
      <w:color w:val="363C53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">
    <w:name w:val="Hyperlink"/>
    <w:basedOn w:val="a1"/>
    <w:unhideWhenUsed/>
    <w:rPr>
      <w:color w:val="B292CA" w:themeColor="hyperlink"/>
      <w:u w:val="single"/>
    </w:rPr>
  </w:style>
  <w:style w:type="character" w:styleId="aff0">
    <w:name w:val="Intense Emphasis"/>
    <w:basedOn w:val="a1"/>
    <w:uiPriority w:val="21"/>
    <w:qFormat/>
    <w:rPr>
      <w:b/>
      <w:bCs/>
      <w:i/>
      <w:iCs/>
      <w:smallCaps/>
      <w:color w:val="727CA3" w:themeColor="accent1"/>
    </w:rPr>
  </w:style>
  <w:style w:type="paragraph" w:styleId="aff1">
    <w:name w:val="Intense Quote"/>
    <w:basedOn w:val="a0"/>
    <w:next w:val="a0"/>
    <w:link w:val="aff2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Pr>
      <w:b/>
      <w:bCs/>
      <w:i/>
      <w:iCs/>
      <w:color w:val="727CA3" w:themeColor="accent1"/>
    </w:rPr>
  </w:style>
  <w:style w:type="character" w:styleId="aff3">
    <w:name w:val="Intense Reference"/>
    <w:basedOn w:val="a1"/>
    <w:uiPriority w:val="32"/>
    <w:qFormat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pPr>
      <w:spacing w:after="0" w:line="240" w:lineRule="auto"/>
    </w:pPr>
    <w:rPr>
      <w:rFonts w:ascii="Arial" w:hAnsi="Arial"/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Pr>
      <w:i/>
      <w:iCs/>
      <w:color w:val="000000" w:themeColor="text1"/>
    </w:rPr>
  </w:style>
  <w:style w:type="character" w:styleId="aff5">
    <w:name w:val="Strong"/>
    <w:uiPriority w:val="22"/>
    <w:qFormat/>
    <w:rPr>
      <w:b/>
      <w:bCs/>
    </w:rPr>
  </w:style>
  <w:style w:type="paragraph" w:styleId="aff6">
    <w:name w:val="Subtitle"/>
    <w:basedOn w:val="a0"/>
    <w:link w:val="aff7"/>
    <w:uiPriority w:val="11"/>
    <w:semiHidden/>
    <w:unhideWhenUsed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semiHidden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styleId="aff8">
    <w:name w:val="Subtle Emphasis"/>
    <w:basedOn w:val="a1"/>
    <w:uiPriority w:val="19"/>
    <w:qFormat/>
    <w:rPr>
      <w:i/>
      <w:iCs/>
    </w:rPr>
  </w:style>
  <w:style w:type="character" w:styleId="aff9">
    <w:name w:val="Subtle Reference"/>
    <w:basedOn w:val="a1"/>
    <w:uiPriority w:val="31"/>
    <w:qFormat/>
    <w:rPr>
      <w:smallCaps/>
    </w:rPr>
  </w:style>
  <w:style w:type="paragraph" w:styleId="affa">
    <w:name w:val="Title"/>
    <w:basedOn w:val="a0"/>
    <w:link w:val="affb"/>
    <w:uiPriority w:val="10"/>
    <w:semiHidden/>
    <w:unhideWhenUsed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semiHidden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paragraph" w:styleId="11">
    <w:name w:val="toc 1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9FB8CD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Pr>
      <w:color w:val="808080"/>
    </w:rPr>
  </w:style>
  <w:style w:type="character" w:styleId="afff1">
    <w:name w:val="page number"/>
    <w:basedOn w:val="a1"/>
    <w:rsid w:val="0019212C"/>
  </w:style>
  <w:style w:type="paragraph" w:customStyle="1" w:styleId="ConsNormal">
    <w:name w:val="ConsNormal Знак"/>
    <w:link w:val="ConsNormal0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 Знак"/>
    <w:link w:val="ConsNormal"/>
    <w:rsid w:val="0019212C"/>
    <w:rPr>
      <w:rFonts w:ascii="Arial" w:eastAsia="Times New Roman" w:hAnsi="Arial" w:cs="Arial"/>
      <w:sz w:val="20"/>
      <w:szCs w:val="20"/>
    </w:rPr>
  </w:style>
  <w:style w:type="paragraph" w:styleId="afff2">
    <w:name w:val="Body Text"/>
    <w:basedOn w:val="a0"/>
    <w:link w:val="afff3"/>
    <w:rsid w:val="0019212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19212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customStyle="1" w:styleId="-">
    <w:name w:val="Контракт-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-0">
    <w:name w:val="Контракт-подпод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19212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1921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19212C"/>
    <w:rPr>
      <w:rFonts w:ascii="Times New Roman" w:eastAsia="Times New Roman" w:hAnsi="Times New Roman" w:cs="Times New Roman"/>
      <w:sz w:val="20"/>
      <w:szCs w:val="20"/>
    </w:rPr>
  </w:style>
  <w:style w:type="character" w:styleId="afff7">
    <w:name w:val="footnote reference"/>
    <w:uiPriority w:val="99"/>
    <w:rsid w:val="0019212C"/>
    <w:rPr>
      <w:vertAlign w:val="superscript"/>
    </w:rPr>
  </w:style>
  <w:style w:type="paragraph" w:styleId="afff8">
    <w:name w:val="Document Map"/>
    <w:basedOn w:val="a0"/>
    <w:link w:val="afff9"/>
    <w:semiHidden/>
    <w:rsid w:val="0019212C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19212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fa">
    <w:name w:val="List Paragraph"/>
    <w:basedOn w:val="a0"/>
    <w:link w:val="afffb"/>
    <w:uiPriority w:val="34"/>
    <w:qFormat/>
    <w:rsid w:val="00730FF6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F521BA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F521BA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F521BA"/>
    <w:rPr>
      <w:sz w:val="20"/>
      <w:szCs w:val="20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F521BA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F521BA"/>
    <w:rPr>
      <w:b/>
      <w:bCs/>
      <w:sz w:val="20"/>
      <w:szCs w:val="20"/>
    </w:rPr>
  </w:style>
  <w:style w:type="character" w:customStyle="1" w:styleId="afffb">
    <w:name w:val="Абзац списка Знак"/>
    <w:basedOn w:val="a1"/>
    <w:link w:val="afffa"/>
    <w:uiPriority w:val="34"/>
    <w:locked/>
    <w:rsid w:val="006D32B0"/>
    <w:rPr>
      <w:sz w:val="20"/>
    </w:rPr>
  </w:style>
  <w:style w:type="paragraph" w:customStyle="1" w:styleId="ConsPlusNormal">
    <w:name w:val="ConsPlusNormal"/>
    <w:rsid w:val="00D00688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i/>
      <w:iCs/>
      <w:sz w:val="20"/>
      <w:szCs w:val="20"/>
      <w:lang w:eastAsia="en-US"/>
    </w:rPr>
  </w:style>
  <w:style w:type="paragraph" w:styleId="affff1">
    <w:name w:val="Body Text Indent"/>
    <w:basedOn w:val="a0"/>
    <w:link w:val="affff2"/>
    <w:uiPriority w:val="99"/>
    <w:semiHidden/>
    <w:unhideWhenUsed/>
    <w:rsid w:val="002326C7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2326C7"/>
    <w:rPr>
      <w:sz w:val="20"/>
    </w:rPr>
  </w:style>
  <w:style w:type="paragraph" w:customStyle="1" w:styleId="a">
    <w:name w:val="Подпункт договора"/>
    <w:basedOn w:val="a0"/>
    <w:rsid w:val="002326C7"/>
    <w:pPr>
      <w:numPr>
        <w:ilvl w:val="1"/>
        <w:numId w:val="19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6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2.xml"/><Relationship Id="rId21" Type="http://schemas.openxmlformats.org/officeDocument/2006/relationships/theme" Target="theme/theme1.xml"/><Relationship Id="rId7" Type="http://schemas.openxmlformats.org/officeDocument/2006/relationships/customXml" Target="../customXml/item6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webSettings" Target="webSettings.xml"/><Relationship Id="rId5" Type="http://schemas.openxmlformats.org/officeDocument/2006/relationships/customXml" Target="../customXml/item4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3.xml"/><Relationship Id="rId9" Type="http://schemas.openxmlformats.org/officeDocument/2006/relationships/styles" Target="styles.xml"/><Relationship Id="rId14" Type="http://schemas.openxmlformats.org/officeDocument/2006/relationships/hyperlink" Target="https://www.tplusgroup.ru/kso/ethic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Origin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6.xml><?xml version="1.0" encoding="utf-8"?>
<b:Sources xmlns:b="http://schemas.openxmlformats.org/officeDocument/2006/bibliography" SelectedStyle=""/>
</file>

<file path=customXml/itemProps1.xml><?xml version="1.0" encoding="utf-8"?>
<ds:datastoreItem xmlns:ds="http://schemas.openxmlformats.org/officeDocument/2006/customXml" ds:itemID="{EB59CD23-8955-4B04-B30A-16173F900A53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25805864-E5FE-41EC-B38F-71F383CFBE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EDAAD-F88F-428B-91E2-EE954AEFE0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21ABE7-05D0-4A85-9F9F-50374BBE6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E45F724-1C19-43E8-AA8D-805D99115A37}">
  <ds:schemaRefs>
    <ds:schemaRef ds:uri="http://schemas.microsoft.com/office/2006/coverPageProps"/>
  </ds:schemaRefs>
</ds:datastoreItem>
</file>

<file path=customXml/itemProps6.xml><?xml version="1.0" encoding="utf-8"?>
<ds:datastoreItem xmlns:ds="http://schemas.openxmlformats.org/officeDocument/2006/customXml" ds:itemID="{36B63087-F55C-42D5-B40B-7E1176BD7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OriginLetter</Template>
  <TotalTime>12</TotalTime>
  <Pages>15</Pages>
  <Words>10333</Words>
  <Characters>58902</Characters>
  <Application>Microsoft Office Word</Application>
  <DocSecurity>8</DocSecurity>
  <Lines>490</Lines>
  <Paragraphs>138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Степанов</dc:creator>
  <cp:lastModifiedBy>Чумакова Валерия Витальевна</cp:lastModifiedBy>
  <cp:revision>8</cp:revision>
  <cp:lastPrinted>2017-06-29T14:49:00Z</cp:lastPrinted>
  <dcterms:created xsi:type="dcterms:W3CDTF">2022-12-08T07:56:00Z</dcterms:created>
  <dcterms:modified xsi:type="dcterms:W3CDTF">2022-12-16T07:02:00Z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